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19" w:rsidRDefault="00A03319" w:rsidP="00E2782A">
      <w:pPr>
        <w:pStyle w:val="10"/>
        <w:shd w:val="clear" w:color="auto" w:fill="auto"/>
        <w:ind w:left="40"/>
        <w:rPr>
          <w:rStyle w:val="1"/>
          <w:color w:val="000000"/>
          <w:sz w:val="28"/>
          <w:szCs w:val="28"/>
        </w:rPr>
      </w:pPr>
      <w:bookmarkStart w:id="0" w:name="bookmark0"/>
    </w:p>
    <w:tbl>
      <w:tblPr>
        <w:tblW w:w="0" w:type="auto"/>
        <w:tblInd w:w="40" w:type="dxa"/>
        <w:tblLook w:val="00A0"/>
      </w:tblPr>
      <w:tblGrid>
        <w:gridCol w:w="5597"/>
        <w:gridCol w:w="4359"/>
      </w:tblGrid>
      <w:tr w:rsidR="00A03319" w:rsidRPr="000E10B3" w:rsidTr="000E10B3">
        <w:tc>
          <w:tcPr>
            <w:tcW w:w="5597" w:type="dxa"/>
          </w:tcPr>
          <w:p w:rsidR="00A03319" w:rsidRPr="000E10B3" w:rsidRDefault="00A03319" w:rsidP="000E10B3">
            <w:pPr>
              <w:pStyle w:val="10"/>
              <w:shd w:val="clear" w:color="auto" w:fill="auto"/>
              <w:rPr>
                <w:rStyle w:val="1"/>
                <w:color w:val="000000"/>
                <w:sz w:val="28"/>
                <w:szCs w:val="28"/>
              </w:rPr>
            </w:pPr>
          </w:p>
        </w:tc>
        <w:tc>
          <w:tcPr>
            <w:tcW w:w="4359" w:type="dxa"/>
          </w:tcPr>
          <w:p w:rsidR="00A03319" w:rsidRPr="000E10B3" w:rsidRDefault="00A03319" w:rsidP="000E10B3">
            <w:pPr>
              <w:pStyle w:val="10"/>
              <w:shd w:val="clear" w:color="auto" w:fill="auto"/>
              <w:ind w:left="40"/>
              <w:jc w:val="left"/>
              <w:rPr>
                <w:rStyle w:val="1"/>
                <w:color w:val="000000"/>
                <w:sz w:val="28"/>
                <w:szCs w:val="28"/>
              </w:rPr>
            </w:pPr>
            <w:r w:rsidRPr="000E10B3">
              <w:rPr>
                <w:rStyle w:val="1"/>
                <w:color w:val="000000"/>
                <w:sz w:val="28"/>
                <w:szCs w:val="28"/>
              </w:rPr>
              <w:t xml:space="preserve">Утверждена </w:t>
            </w:r>
          </w:p>
          <w:p w:rsidR="00A03319" w:rsidRPr="000E10B3" w:rsidRDefault="00A03319" w:rsidP="000E10B3">
            <w:pPr>
              <w:pStyle w:val="10"/>
              <w:shd w:val="clear" w:color="auto" w:fill="auto"/>
              <w:ind w:left="40"/>
              <w:jc w:val="left"/>
              <w:rPr>
                <w:rStyle w:val="1"/>
                <w:color w:val="000000"/>
                <w:sz w:val="28"/>
                <w:szCs w:val="28"/>
              </w:rPr>
            </w:pPr>
            <w:r w:rsidRPr="000E10B3">
              <w:rPr>
                <w:rStyle w:val="1"/>
                <w:color w:val="000000"/>
                <w:sz w:val="28"/>
                <w:szCs w:val="28"/>
              </w:rPr>
              <w:t xml:space="preserve">постановлением Администрации </w:t>
            </w:r>
          </w:p>
          <w:p w:rsidR="00A03319" w:rsidRPr="000E10B3" w:rsidRDefault="00A03319" w:rsidP="000E10B3">
            <w:pPr>
              <w:pStyle w:val="10"/>
              <w:shd w:val="clear" w:color="auto" w:fill="auto"/>
              <w:ind w:left="40"/>
              <w:jc w:val="left"/>
              <w:rPr>
                <w:rStyle w:val="1"/>
                <w:color w:val="000000"/>
                <w:sz w:val="28"/>
                <w:szCs w:val="28"/>
              </w:rPr>
            </w:pPr>
            <w:r w:rsidRPr="000E10B3">
              <w:rPr>
                <w:rStyle w:val="1"/>
                <w:color w:val="000000"/>
                <w:sz w:val="28"/>
                <w:szCs w:val="28"/>
              </w:rPr>
              <w:t>Ребрихинского района</w:t>
            </w:r>
          </w:p>
          <w:p w:rsidR="00A03319" w:rsidRPr="000E10B3" w:rsidRDefault="00A03319" w:rsidP="000E10B3">
            <w:pPr>
              <w:pStyle w:val="10"/>
              <w:shd w:val="clear" w:color="auto" w:fill="auto"/>
              <w:ind w:left="40"/>
              <w:jc w:val="left"/>
              <w:rPr>
                <w:rStyle w:val="1"/>
                <w:color w:val="000000"/>
                <w:sz w:val="28"/>
                <w:szCs w:val="28"/>
              </w:rPr>
            </w:pPr>
            <w:r w:rsidRPr="000E10B3">
              <w:rPr>
                <w:rStyle w:val="1"/>
                <w:color w:val="000000"/>
                <w:sz w:val="28"/>
                <w:szCs w:val="28"/>
              </w:rPr>
              <w:t>Алтайского края</w:t>
            </w:r>
          </w:p>
          <w:p w:rsidR="00A03319" w:rsidRPr="000E10B3" w:rsidRDefault="00A03319" w:rsidP="000E10B3">
            <w:pPr>
              <w:pStyle w:val="10"/>
              <w:shd w:val="clear" w:color="auto" w:fill="auto"/>
              <w:ind w:left="40"/>
              <w:jc w:val="left"/>
              <w:rPr>
                <w:rStyle w:val="1"/>
                <w:color w:val="000000"/>
                <w:sz w:val="28"/>
                <w:szCs w:val="28"/>
              </w:rPr>
            </w:pPr>
            <w:r w:rsidRPr="000E10B3">
              <w:rPr>
                <w:rStyle w:val="1"/>
                <w:color w:val="000000"/>
                <w:sz w:val="28"/>
                <w:szCs w:val="28"/>
              </w:rPr>
              <w:t>От</w:t>
            </w:r>
            <w:r>
              <w:rPr>
                <w:rStyle w:val="1"/>
                <w:color w:val="000000"/>
                <w:sz w:val="28"/>
                <w:szCs w:val="28"/>
              </w:rPr>
              <w:t>21.12.2016 № 751</w:t>
            </w:r>
          </w:p>
          <w:p w:rsidR="00A03319" w:rsidRPr="000E10B3" w:rsidRDefault="00A03319" w:rsidP="000E10B3">
            <w:pPr>
              <w:pStyle w:val="10"/>
              <w:shd w:val="clear" w:color="auto" w:fill="auto"/>
              <w:jc w:val="left"/>
              <w:rPr>
                <w:rStyle w:val="1"/>
                <w:color w:val="000000"/>
                <w:sz w:val="28"/>
                <w:szCs w:val="28"/>
              </w:rPr>
            </w:pPr>
          </w:p>
        </w:tc>
      </w:tr>
    </w:tbl>
    <w:p w:rsidR="00A03319" w:rsidRPr="00E77420" w:rsidRDefault="00A03319" w:rsidP="00E77420">
      <w:pPr>
        <w:pStyle w:val="10"/>
        <w:shd w:val="clear" w:color="auto" w:fill="auto"/>
        <w:jc w:val="left"/>
        <w:rPr>
          <w:rStyle w:val="1"/>
          <w:color w:val="000000"/>
          <w:sz w:val="28"/>
          <w:szCs w:val="28"/>
        </w:rPr>
      </w:pPr>
    </w:p>
    <w:p w:rsidR="00A03319" w:rsidRPr="00E2782A" w:rsidRDefault="00A03319" w:rsidP="00E77420">
      <w:pPr>
        <w:pStyle w:val="10"/>
        <w:shd w:val="clear" w:color="auto" w:fill="auto"/>
        <w:ind w:left="40"/>
        <w:rPr>
          <w:rStyle w:val="2"/>
          <w:b w:val="0"/>
          <w:shd w:val="clear" w:color="auto" w:fill="auto"/>
        </w:rPr>
      </w:pPr>
      <w:r w:rsidRPr="00E2782A">
        <w:rPr>
          <w:rStyle w:val="1"/>
          <w:b/>
          <w:color w:val="000000"/>
          <w:sz w:val="28"/>
          <w:szCs w:val="28"/>
        </w:rPr>
        <w:t>Паспорт</w:t>
      </w:r>
      <w:bookmarkEnd w:id="0"/>
      <w:r w:rsidRPr="00E2782A">
        <w:rPr>
          <w:rStyle w:val="1"/>
          <w:b/>
          <w:color w:val="000000"/>
          <w:sz w:val="28"/>
          <w:szCs w:val="28"/>
        </w:rPr>
        <w:t xml:space="preserve"> </w:t>
      </w:r>
      <w:r w:rsidRPr="00E2782A">
        <w:rPr>
          <w:rStyle w:val="2"/>
          <w:color w:val="000000"/>
        </w:rPr>
        <w:t>муниципальной программы</w:t>
      </w:r>
      <w:r w:rsidRPr="00E2782A">
        <w:rPr>
          <w:rStyle w:val="2"/>
          <w:b w:val="0"/>
          <w:color w:val="000000"/>
        </w:rPr>
        <w:t xml:space="preserve"> </w:t>
      </w:r>
      <w:r w:rsidRPr="00E2782A">
        <w:rPr>
          <w:rStyle w:val="2"/>
          <w:color w:val="000000"/>
        </w:rPr>
        <w:br/>
        <w:t>«Капитальный ремонт общеобразовательных организаций</w:t>
      </w:r>
      <w:r>
        <w:rPr>
          <w:rStyle w:val="2"/>
          <w:color w:val="000000"/>
        </w:rPr>
        <w:t xml:space="preserve"> Ребрихинского района </w:t>
      </w:r>
      <w:r w:rsidRPr="00E2782A">
        <w:rPr>
          <w:rStyle w:val="2"/>
          <w:color w:val="000000"/>
        </w:rPr>
        <w:t>на 2017-2025 годы»</w:t>
      </w: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03"/>
        <w:gridCol w:w="6804"/>
      </w:tblGrid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spacing w:line="240" w:lineRule="auto"/>
              <w:jc w:val="both"/>
            </w:pPr>
            <w:r w:rsidRPr="000E10B3">
              <w:rPr>
                <w:rStyle w:val="22"/>
                <w:color w:val="000000"/>
              </w:rPr>
              <w:t>Наименование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spacing w:line="240" w:lineRule="auto"/>
              <w:jc w:val="left"/>
            </w:pPr>
            <w:r w:rsidRPr="000E10B3">
              <w:rPr>
                <w:rStyle w:val="22"/>
                <w:color w:val="000000"/>
              </w:rPr>
              <w:t>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both"/>
            </w:pPr>
            <w:r w:rsidRPr="000E10B3">
              <w:rPr>
                <w:rStyle w:val="22"/>
                <w:color w:val="000000"/>
              </w:rPr>
              <w:t>Муниципальная программа «Капитальный ремонт общеобразовательных организаций Ребрихинского района на 2017-2025 годы»</w:t>
            </w:r>
            <w:r w:rsidRPr="000E10B3">
              <w:t xml:space="preserve"> </w:t>
            </w:r>
            <w:r w:rsidRPr="000E10B3">
              <w:rPr>
                <w:rStyle w:val="22"/>
                <w:color w:val="000000"/>
              </w:rPr>
              <w:t>(далее - «Программа»)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spacing w:line="240" w:lineRule="auto"/>
              <w:jc w:val="left"/>
            </w:pPr>
            <w:r w:rsidRPr="000E10B3">
              <w:rPr>
                <w:rStyle w:val="22"/>
                <w:color w:val="000000"/>
              </w:rPr>
              <w:t>Нормативно-правовая база разработки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tabs>
                <w:tab w:val="left" w:pos="811"/>
              </w:tabs>
              <w:jc w:val="both"/>
            </w:pPr>
            <w:r w:rsidRPr="000E10B3">
              <w:rPr>
                <w:rStyle w:val="22"/>
                <w:color w:val="000000"/>
              </w:rPr>
              <w:t>1.Федеральный Закон от 29.12.2012 № 273- ФЗ «Об образовании в Российской Федерации»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tabs>
                <w:tab w:val="left" w:pos="835"/>
              </w:tabs>
              <w:jc w:val="both"/>
            </w:pPr>
            <w:r w:rsidRPr="000E10B3">
              <w:rPr>
                <w:rStyle w:val="22"/>
                <w:color w:val="000000"/>
              </w:rPr>
              <w:t>2.Постановление Главного государственного санитарного врача Российской Федерации от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jc w:val="both"/>
            </w:pPr>
            <w:r w:rsidRPr="000E10B3">
              <w:rPr>
                <w:rStyle w:val="22"/>
                <w:color w:val="000000"/>
              </w:rPr>
              <w:t xml:space="preserve">29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E10B3">
                <w:rPr>
                  <w:rStyle w:val="22"/>
                  <w:color w:val="000000"/>
                </w:rPr>
                <w:t>2010 г</w:t>
              </w:r>
            </w:smartTag>
            <w:r w:rsidRPr="000E10B3">
              <w:rPr>
                <w:rStyle w:val="22"/>
                <w:color w:val="000000"/>
              </w:rPr>
              <w:t xml:space="preserve">. </w:t>
            </w:r>
            <w:r w:rsidRPr="000E10B3">
              <w:rPr>
                <w:rStyle w:val="22"/>
                <w:color w:val="000000"/>
                <w:lang w:val="en-US"/>
              </w:rPr>
              <w:t>N</w:t>
            </w:r>
            <w:r w:rsidRPr="000E10B3">
              <w:rPr>
                <w:rStyle w:val="22"/>
                <w:color w:val="000000"/>
              </w:rPr>
              <w:t xml:space="preserve"> 189 "Об утверждении СанПиН 2.4.2.2821-10 "Санитарно-эпидемиологические требования к условиям и организации обучения в общеобразовательных учреждениях"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tabs>
                <w:tab w:val="left" w:pos="830"/>
              </w:tabs>
              <w:ind w:right="-108"/>
              <w:jc w:val="both"/>
            </w:pPr>
            <w:r w:rsidRPr="000E10B3">
              <w:rPr>
                <w:rStyle w:val="22"/>
                <w:color w:val="000000"/>
              </w:rPr>
              <w:t>3.Постановление Правительства Российской Федерации от 25.04.2015 № 390</w:t>
            </w:r>
            <w:r w:rsidRPr="000E10B3">
              <w:t xml:space="preserve"> </w:t>
            </w:r>
            <w:r w:rsidRPr="000E10B3">
              <w:rPr>
                <w:rStyle w:val="22"/>
                <w:color w:val="000000"/>
              </w:rPr>
              <w:t>«О  противопожарном режиме»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tabs>
                <w:tab w:val="left" w:pos="360"/>
              </w:tabs>
              <w:jc w:val="both"/>
            </w:pPr>
            <w:r w:rsidRPr="000E10B3">
              <w:rPr>
                <w:rStyle w:val="22"/>
                <w:color w:val="000000"/>
              </w:rPr>
              <w:t>4.Федеральный Закон от 22.07.2008</w:t>
            </w:r>
            <w:r w:rsidRPr="000E10B3">
              <w:t xml:space="preserve"> </w:t>
            </w:r>
            <w:r w:rsidRPr="000E10B3">
              <w:rPr>
                <w:rStyle w:val="22"/>
                <w:color w:val="000000"/>
              </w:rPr>
              <w:t>№ 123-ФЗ «Технический регламент о требованиях пожарной безопасности»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jc w:val="both"/>
            </w:pPr>
            <w:r w:rsidRPr="000E10B3">
              <w:rPr>
                <w:rStyle w:val="22"/>
                <w:color w:val="000000"/>
              </w:rPr>
              <w:t xml:space="preserve">5.Федеральный Закон от 05.04.2013 </w:t>
            </w:r>
            <w:r w:rsidRPr="000E10B3">
              <w:rPr>
                <w:rStyle w:val="20"/>
                <w:color w:val="000000"/>
              </w:rPr>
              <w:t>№</w:t>
            </w:r>
            <w:r w:rsidRPr="000E10B3">
              <w:rPr>
                <w:rStyle w:val="22"/>
                <w:color w:val="000000"/>
              </w:rPr>
              <w:t xml:space="preserve">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2"/>
                <w:color w:val="000000"/>
              </w:rPr>
              <w:t>Заказчик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t xml:space="preserve"> Администрация Ребрихинского района Алтайского края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2"/>
                <w:color w:val="000000"/>
              </w:rPr>
              <w:t>Разработчики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t>Комитет по образованию Администрации Ребрихинского района Алтайского края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2"/>
                <w:color w:val="000000"/>
              </w:rPr>
              <w:t>Основные цели и задачи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ind w:firstLine="709"/>
              <w:jc w:val="both"/>
            </w:pPr>
            <w:r w:rsidRPr="000E10B3">
              <w:rPr>
                <w:rStyle w:val="22"/>
                <w:color w:val="000000"/>
              </w:rPr>
              <w:t>Цель:</w:t>
            </w:r>
          </w:p>
          <w:p w:rsidR="00A03319" w:rsidRPr="000E10B3" w:rsidRDefault="00A03319" w:rsidP="000E10B3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63"/>
              </w:tabs>
              <w:jc w:val="both"/>
            </w:pPr>
            <w:r w:rsidRPr="000E10B3">
              <w:rPr>
                <w:rStyle w:val="22"/>
                <w:color w:val="000000"/>
              </w:rPr>
              <w:t>создание комплекса мер для приведения материально-технического состояния общеобразовательных учреждений в соответствие нормативным требованиям безопасности, санитарным и противопожарным нормативам.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ind w:firstLine="709"/>
              <w:jc w:val="both"/>
            </w:pPr>
            <w:r w:rsidRPr="000E10B3">
              <w:rPr>
                <w:rStyle w:val="22"/>
                <w:color w:val="000000"/>
              </w:rPr>
              <w:t>Достижение поставленной цели Программы будет осуществляться путем решения следующих основных задач: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jc w:val="both"/>
              <w:rPr>
                <w:color w:val="000000"/>
              </w:rPr>
            </w:pPr>
            <w:r w:rsidRPr="000E10B3">
              <w:rPr>
                <w:rStyle w:val="22"/>
                <w:color w:val="000000"/>
              </w:rPr>
              <w:t xml:space="preserve">-проведение капитального ремонта </w:t>
            </w:r>
            <w:r w:rsidRPr="000E10B3">
              <w:rPr>
                <w:rStyle w:val="2"/>
                <w:color w:val="000000"/>
              </w:rPr>
              <w:t>общеобразовательных организаций, находящихся в неудовлетворительном техническом состоянии и требующих первоочередного вмешательства за счет средств местного бюджета;</w:t>
            </w:r>
          </w:p>
          <w:p w:rsidR="00A03319" w:rsidRPr="000E10B3" w:rsidRDefault="00A03319" w:rsidP="000E10B3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jc w:val="both"/>
            </w:pPr>
            <w:r w:rsidRPr="000E10B3">
              <w:rPr>
                <w:rStyle w:val="2"/>
                <w:color w:val="000000"/>
              </w:rPr>
              <w:t>создание безопасных, благоприятных условий для организации образовательного процесса.</w:t>
            </w:r>
          </w:p>
          <w:p w:rsidR="00A03319" w:rsidRPr="000E10B3" w:rsidRDefault="00A03319" w:rsidP="000E10B3">
            <w:pPr>
              <w:pStyle w:val="21"/>
              <w:shd w:val="clear" w:color="auto" w:fill="auto"/>
              <w:jc w:val="both"/>
            </w:pP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"/>
                <w:color w:val="000000"/>
              </w:rPr>
              <w:t>Сроки реализации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"/>
                <w:color w:val="000000"/>
              </w:rPr>
              <w:t>2017-2025 годы</w:t>
            </w:r>
          </w:p>
        </w:tc>
      </w:tr>
      <w:tr w:rsidR="00A03319" w:rsidRPr="000E10B3" w:rsidTr="000E10B3">
        <w:trPr>
          <w:trHeight w:val="5584"/>
        </w:trPr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"/>
                <w:color w:val="000000"/>
              </w:rPr>
              <w:t>Объемы и источники финансирования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spacing w:after="0" w:line="240" w:lineRule="auto"/>
              <w:ind w:firstLine="709"/>
              <w:jc w:val="both"/>
              <w:rPr>
                <w:rStyle w:val="BodyTextChar"/>
                <w:sz w:val="28"/>
                <w:szCs w:val="28"/>
              </w:rPr>
            </w:pPr>
            <w:r w:rsidRPr="000E10B3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 Программы  составляет: 16000,0 </w:t>
            </w:r>
            <w:r w:rsidRPr="000E10B3">
              <w:rPr>
                <w:rStyle w:val="BodyTextChar"/>
                <w:sz w:val="28"/>
                <w:szCs w:val="28"/>
              </w:rPr>
              <w:t>тыс. рублей, из них: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0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из средств районного бюджета – 16000,0 тыс. рублей, в том числе по годам: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2017 год -  4000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2018 год -  800,0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2019год – 1700,0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2020 год –1500,0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2021 год - 2000,0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2022 год - 1500,0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2023 год - 1500,0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2024 год - 4000,0 тыс. рублей;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356"/>
              <w:jc w:val="both"/>
              <w:rPr>
                <w:rStyle w:val="BodyTextChar"/>
                <w:color w:val="000000"/>
                <w:sz w:val="28"/>
                <w:szCs w:val="28"/>
                <w:lang w:eastAsia="en-US"/>
              </w:rPr>
            </w:pPr>
            <w:r w:rsidRPr="000E10B3">
              <w:rPr>
                <w:rStyle w:val="BodyTextChar"/>
                <w:color w:val="000000"/>
                <w:sz w:val="28"/>
                <w:szCs w:val="28"/>
                <w:lang w:eastAsia="en-US"/>
              </w:rPr>
              <w:t>2025 год - 3000,0 тыс. рублей.</w:t>
            </w:r>
          </w:p>
          <w:p w:rsidR="00A03319" w:rsidRPr="000E10B3" w:rsidRDefault="00A03319" w:rsidP="000E10B3">
            <w:pPr>
              <w:pStyle w:val="BodyText"/>
              <w:shd w:val="clear" w:color="auto" w:fill="auto"/>
              <w:tabs>
                <w:tab w:val="left" w:pos="3909"/>
              </w:tabs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E10B3">
              <w:rPr>
                <w:rStyle w:val="BodyTextChar"/>
                <w:sz w:val="28"/>
                <w:szCs w:val="28"/>
                <w:lang w:eastAsia="en-US"/>
              </w:rPr>
              <w:t>Объемы финансирования Программы подлежат ежегодному уточнению в соответствии с районным бюджетом на очередной фи</w:t>
            </w:r>
            <w:r w:rsidRPr="000E10B3">
              <w:rPr>
                <w:rStyle w:val="BodyTextChar"/>
                <w:sz w:val="28"/>
                <w:szCs w:val="28"/>
                <w:lang w:eastAsia="en-US"/>
              </w:rPr>
              <w:softHyphen/>
              <w:t>нансовый год и на плановый период.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"/>
                <w:color w:val="000000"/>
              </w:rPr>
              <w:t>Исполнители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ind w:firstLine="709"/>
              <w:jc w:val="both"/>
            </w:pPr>
            <w:r w:rsidRPr="000E10B3">
              <w:t>Комитет по образованию Администрации Ребрихинского района Алтайского края</w:t>
            </w:r>
          </w:p>
        </w:tc>
      </w:tr>
      <w:tr w:rsidR="00A03319" w:rsidRPr="000E10B3" w:rsidTr="000E10B3">
        <w:tc>
          <w:tcPr>
            <w:tcW w:w="2903" w:type="dxa"/>
          </w:tcPr>
          <w:p w:rsidR="00A03319" w:rsidRPr="000E10B3" w:rsidRDefault="00A03319" w:rsidP="000E10B3">
            <w:pPr>
              <w:pStyle w:val="21"/>
              <w:shd w:val="clear" w:color="auto" w:fill="auto"/>
              <w:jc w:val="left"/>
            </w:pPr>
            <w:r w:rsidRPr="000E10B3">
              <w:rPr>
                <w:rStyle w:val="2"/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6804" w:type="dxa"/>
          </w:tcPr>
          <w:p w:rsidR="00A03319" w:rsidRPr="000E10B3" w:rsidRDefault="00A03319" w:rsidP="000E10B3">
            <w:pPr>
              <w:pStyle w:val="21"/>
              <w:shd w:val="clear" w:color="auto" w:fill="auto"/>
              <w:ind w:firstLine="709"/>
              <w:jc w:val="both"/>
            </w:pPr>
            <w:r w:rsidRPr="000E10B3">
              <w:rPr>
                <w:rStyle w:val="2"/>
                <w:color w:val="000000"/>
              </w:rPr>
              <w:t>Реализация Программы позволит осуществить ряд первоочередных мер по обеспечению безопасности и укреплению материально-технической базы, повышение качества образовательного процесса МКОУ «Октябрьская СОШ», МКОУ «Зиминская СОШ», МКОУ «Беловская СОШ».</w:t>
            </w:r>
          </w:p>
        </w:tc>
      </w:tr>
    </w:tbl>
    <w:p w:rsidR="00A03319" w:rsidRDefault="00A03319" w:rsidP="008222E4">
      <w:pPr>
        <w:pStyle w:val="21"/>
        <w:shd w:val="clear" w:color="auto" w:fill="auto"/>
        <w:ind w:left="40"/>
      </w:pPr>
    </w:p>
    <w:p w:rsidR="00A03319" w:rsidRPr="000544A2" w:rsidRDefault="00A03319" w:rsidP="008222E4">
      <w:pPr>
        <w:pStyle w:val="50"/>
        <w:shd w:val="clear" w:color="auto" w:fill="auto"/>
        <w:spacing w:before="0"/>
        <w:jc w:val="center"/>
        <w:rPr>
          <w:b w:val="0"/>
          <w:sz w:val="28"/>
          <w:szCs w:val="28"/>
        </w:rPr>
      </w:pPr>
      <w:r w:rsidRPr="000544A2">
        <w:rPr>
          <w:rStyle w:val="5"/>
          <w:b/>
          <w:color w:val="000000"/>
          <w:sz w:val="28"/>
          <w:szCs w:val="28"/>
        </w:rPr>
        <w:t>1. Содержание Программы и обоснование необходимости ее решения.</w:t>
      </w:r>
    </w:p>
    <w:p w:rsidR="00A03319" w:rsidRDefault="00A03319" w:rsidP="008222E4">
      <w:pPr>
        <w:pStyle w:val="21"/>
        <w:shd w:val="clear" w:color="auto" w:fill="auto"/>
        <w:ind w:firstLine="708"/>
        <w:jc w:val="both"/>
      </w:pPr>
      <w:r>
        <w:rPr>
          <w:rStyle w:val="2"/>
          <w:color w:val="000000"/>
        </w:rPr>
        <w:t>Необходимость разработки данной Программы вызвана условиями, в которых находятся общеобразовательные организации (далее - «ОО») в части материально-технического состояния:</w:t>
      </w:r>
    </w:p>
    <w:p w:rsidR="00A03319" w:rsidRDefault="00A03319" w:rsidP="008222E4">
      <w:pPr>
        <w:pStyle w:val="21"/>
        <w:shd w:val="clear" w:color="auto" w:fill="auto"/>
        <w:ind w:left="880" w:right="1180"/>
        <w:jc w:val="left"/>
        <w:rPr>
          <w:rStyle w:val="2"/>
          <w:color w:val="000000"/>
        </w:rPr>
      </w:pPr>
      <w:r>
        <w:rPr>
          <w:rStyle w:val="2"/>
          <w:color w:val="000000"/>
        </w:rPr>
        <w:t>физический износ зданий ОО из-за длительной эксплуатации:</w:t>
      </w:r>
    </w:p>
    <w:p w:rsidR="00A03319" w:rsidRDefault="00A03319" w:rsidP="008222E4">
      <w:pPr>
        <w:pStyle w:val="21"/>
        <w:shd w:val="clear" w:color="auto" w:fill="auto"/>
        <w:ind w:left="880" w:right="1180"/>
        <w:jc w:val="left"/>
        <w:rPr>
          <w:rStyle w:val="2"/>
          <w:color w:val="000000"/>
        </w:rPr>
      </w:pPr>
      <w:r>
        <w:rPr>
          <w:rStyle w:val="2"/>
          <w:color w:val="000000"/>
        </w:rPr>
        <w:t>до 10 лет – 1 учреждение</w:t>
      </w:r>
    </w:p>
    <w:p w:rsidR="00A03319" w:rsidRDefault="00A03319" w:rsidP="008222E4">
      <w:pPr>
        <w:pStyle w:val="21"/>
        <w:shd w:val="clear" w:color="auto" w:fill="auto"/>
        <w:ind w:left="880" w:right="1180"/>
        <w:jc w:val="left"/>
        <w:rPr>
          <w:rStyle w:val="2"/>
          <w:color w:val="000000"/>
        </w:rPr>
      </w:pPr>
      <w:r>
        <w:rPr>
          <w:rStyle w:val="2"/>
          <w:color w:val="000000"/>
        </w:rPr>
        <w:t xml:space="preserve">от 30 до 50 лет – 11 учреждений  </w:t>
      </w:r>
    </w:p>
    <w:p w:rsidR="00A03319" w:rsidRDefault="00A03319" w:rsidP="008222E4">
      <w:pPr>
        <w:pStyle w:val="21"/>
        <w:shd w:val="clear" w:color="auto" w:fill="auto"/>
        <w:ind w:left="880" w:right="1180"/>
        <w:jc w:val="left"/>
      </w:pPr>
      <w:r>
        <w:rPr>
          <w:rStyle w:val="2"/>
          <w:color w:val="000000"/>
        </w:rPr>
        <w:t>свыше 50 лет – 2 учреждения</w:t>
      </w:r>
    </w:p>
    <w:p w:rsidR="00A03319" w:rsidRDefault="00A03319" w:rsidP="000544A2">
      <w:pPr>
        <w:pStyle w:val="21"/>
        <w:shd w:val="clear" w:color="auto" w:fill="auto"/>
        <w:ind w:left="160" w:firstLine="549"/>
        <w:jc w:val="both"/>
      </w:pPr>
      <w:r>
        <w:rPr>
          <w:rStyle w:val="2"/>
          <w:color w:val="000000"/>
        </w:rPr>
        <w:t>Темпы износа зданий существенно опережают темпы их реконструкции.</w:t>
      </w:r>
    </w:p>
    <w:p w:rsidR="00A03319" w:rsidRDefault="00A03319" w:rsidP="008222E4">
      <w:pPr>
        <w:pStyle w:val="21"/>
        <w:shd w:val="clear" w:color="auto" w:fill="auto"/>
        <w:ind w:firstLine="720"/>
        <w:jc w:val="both"/>
      </w:pPr>
      <w:r>
        <w:rPr>
          <w:rStyle w:val="2"/>
          <w:color w:val="000000"/>
        </w:rPr>
        <w:t>Анализ состояния показывает, что 70% зданий ОО района 60-80 годов постройки и наличие вышеперечисленных факторов требует для улучшения материально-технического состояния зданий и также обеспечение безопасности образовательного процесса, увеличение финансирования, как на капитальные ремонты, так и на текущие.</w:t>
      </w:r>
    </w:p>
    <w:p w:rsidR="00A03319" w:rsidRDefault="00A03319" w:rsidP="008222E4">
      <w:pPr>
        <w:pStyle w:val="21"/>
        <w:shd w:val="clear" w:color="auto" w:fill="auto"/>
        <w:ind w:firstLine="720"/>
        <w:jc w:val="both"/>
      </w:pPr>
      <w:r>
        <w:rPr>
          <w:rStyle w:val="2"/>
          <w:color w:val="000000"/>
        </w:rPr>
        <w:t>В настоящее время материально-техническое обеспечение ОО характеризуется высокой степенью изношенности инженерных сетей и коммуникаций, кровли, фундаментов, отмостки, наружных стен, межэтажных перекрытий, недостаточным финансированием мероприятий, направленных на повышение безопасности ОО.</w:t>
      </w:r>
    </w:p>
    <w:p w:rsidR="00A03319" w:rsidRDefault="00A03319" w:rsidP="008222E4">
      <w:pPr>
        <w:pStyle w:val="21"/>
        <w:shd w:val="clear" w:color="auto" w:fill="auto"/>
        <w:ind w:right="180" w:firstLine="580"/>
        <w:jc w:val="both"/>
      </w:pPr>
      <w:r>
        <w:rPr>
          <w:rStyle w:val="2"/>
          <w:color w:val="000000"/>
        </w:rPr>
        <w:t>Техническое состояние котельных и котельного оборудования ОО устарело и не соответствует современным требованиям. В зимний период температура воздуха в помещениях отдельных ОО не соответствует нормативным требованиям Санитарных правил и норм.</w:t>
      </w:r>
    </w:p>
    <w:p w:rsidR="00A03319" w:rsidRDefault="00A03319" w:rsidP="008222E4">
      <w:pPr>
        <w:pStyle w:val="21"/>
        <w:shd w:val="clear" w:color="auto" w:fill="auto"/>
        <w:spacing w:after="333"/>
        <w:ind w:right="180" w:firstLine="580"/>
        <w:jc w:val="both"/>
      </w:pPr>
      <w:r>
        <w:rPr>
          <w:rStyle w:val="2"/>
          <w:color w:val="000000"/>
        </w:rPr>
        <w:t>Проблемы по улучшению материально-технического состояния и базы ОО требуют значительных финансовых затрат и является приоритетным при распределении бюджетных средств.</w:t>
      </w:r>
    </w:p>
    <w:p w:rsidR="00A03319" w:rsidRPr="000544A2" w:rsidRDefault="00A03319" w:rsidP="008222E4">
      <w:pPr>
        <w:pStyle w:val="24"/>
        <w:numPr>
          <w:ilvl w:val="0"/>
          <w:numId w:val="4"/>
        </w:numPr>
        <w:shd w:val="clear" w:color="auto" w:fill="auto"/>
        <w:tabs>
          <w:tab w:val="left" w:pos="1319"/>
        </w:tabs>
        <w:spacing w:before="0" w:after="46" w:line="280" w:lineRule="exact"/>
        <w:ind w:left="940"/>
        <w:jc w:val="center"/>
        <w:rPr>
          <w:b w:val="0"/>
        </w:rPr>
      </w:pPr>
      <w:bookmarkStart w:id="1" w:name="bookmark1"/>
      <w:r w:rsidRPr="000544A2">
        <w:rPr>
          <w:rStyle w:val="23"/>
          <w:b/>
          <w:color w:val="000000"/>
        </w:rPr>
        <w:t>Цели и задачи Программы</w:t>
      </w:r>
      <w:bookmarkEnd w:id="1"/>
    </w:p>
    <w:p w:rsidR="00A03319" w:rsidRDefault="00A03319" w:rsidP="008222E4">
      <w:pPr>
        <w:pStyle w:val="21"/>
        <w:shd w:val="clear" w:color="auto" w:fill="auto"/>
        <w:spacing w:line="280" w:lineRule="exact"/>
        <w:ind w:firstLine="700"/>
        <w:jc w:val="both"/>
      </w:pPr>
      <w:r>
        <w:rPr>
          <w:rStyle w:val="2"/>
          <w:color w:val="000000"/>
        </w:rPr>
        <w:t>Цель:</w:t>
      </w:r>
    </w:p>
    <w:p w:rsidR="00A03319" w:rsidRDefault="00A03319" w:rsidP="0085105A">
      <w:pPr>
        <w:pStyle w:val="21"/>
        <w:shd w:val="clear" w:color="auto" w:fill="auto"/>
        <w:tabs>
          <w:tab w:val="left" w:pos="709"/>
        </w:tabs>
        <w:ind w:right="-1"/>
        <w:jc w:val="both"/>
      </w:pPr>
      <w:r>
        <w:rPr>
          <w:rStyle w:val="2"/>
          <w:color w:val="000000"/>
        </w:rPr>
        <w:tab/>
        <w:t>- создание комплекса мер для приведения материально-технического состояния общеобразовательных учреждений в соответствие нормативным требованиям безопасности, санитарным и противопожарным нормативам.</w:t>
      </w:r>
    </w:p>
    <w:p w:rsidR="00A03319" w:rsidRDefault="00A03319" w:rsidP="0085105A">
      <w:pPr>
        <w:pStyle w:val="21"/>
        <w:shd w:val="clear" w:color="auto" w:fill="auto"/>
        <w:ind w:right="-1" w:firstLine="580"/>
        <w:jc w:val="both"/>
      </w:pPr>
      <w:r>
        <w:rPr>
          <w:rStyle w:val="2"/>
          <w:color w:val="000000"/>
        </w:rPr>
        <w:t>Достижение поставленной цели Программы будет осуществляться путем решения следующих основных задач:</w:t>
      </w:r>
    </w:p>
    <w:p w:rsidR="00A03319" w:rsidRDefault="00A03319" w:rsidP="0085105A">
      <w:pPr>
        <w:pStyle w:val="21"/>
        <w:shd w:val="clear" w:color="auto" w:fill="auto"/>
        <w:tabs>
          <w:tab w:val="left" w:pos="709"/>
        </w:tabs>
        <w:ind w:right="-1"/>
        <w:jc w:val="both"/>
      </w:pPr>
      <w:r>
        <w:rPr>
          <w:rStyle w:val="2"/>
          <w:color w:val="000000"/>
        </w:rPr>
        <w:tab/>
        <w:t>- проведение капитального ремонта общеобразовательных организаций, находящихся в неудовлетворительном техническом состоянии и требующих первоочередного вмешательства за счет средств местного бюджета;</w:t>
      </w:r>
    </w:p>
    <w:p w:rsidR="00A03319" w:rsidRDefault="00A03319" w:rsidP="0085105A">
      <w:pPr>
        <w:pStyle w:val="21"/>
        <w:shd w:val="clear" w:color="auto" w:fill="auto"/>
        <w:tabs>
          <w:tab w:val="left" w:pos="709"/>
        </w:tabs>
        <w:ind w:right="-1"/>
        <w:jc w:val="both"/>
        <w:rPr>
          <w:rStyle w:val="2"/>
          <w:color w:val="000000"/>
        </w:rPr>
      </w:pPr>
      <w:r>
        <w:rPr>
          <w:rStyle w:val="2"/>
          <w:color w:val="000000"/>
        </w:rPr>
        <w:tab/>
        <w:t>- создание безопасных, благоприятных условий для организации образовательного процесса.</w:t>
      </w:r>
    </w:p>
    <w:p w:rsidR="00A03319" w:rsidRDefault="00A03319" w:rsidP="0085105A">
      <w:pPr>
        <w:pStyle w:val="21"/>
        <w:shd w:val="clear" w:color="auto" w:fill="auto"/>
        <w:tabs>
          <w:tab w:val="left" w:pos="709"/>
        </w:tabs>
        <w:ind w:right="-1"/>
        <w:jc w:val="both"/>
        <w:rPr>
          <w:rStyle w:val="2"/>
          <w:color w:val="000000"/>
        </w:rPr>
      </w:pPr>
    </w:p>
    <w:p w:rsidR="00A03319" w:rsidRDefault="00A03319" w:rsidP="00C86760">
      <w:pPr>
        <w:pStyle w:val="24"/>
        <w:shd w:val="clear" w:color="auto" w:fill="auto"/>
        <w:tabs>
          <w:tab w:val="left" w:pos="1302"/>
        </w:tabs>
        <w:spacing w:before="0" w:after="0" w:line="322" w:lineRule="exact"/>
        <w:jc w:val="center"/>
      </w:pPr>
      <w:bookmarkStart w:id="2" w:name="bookmark4"/>
      <w:r>
        <w:rPr>
          <w:rStyle w:val="23"/>
          <w:b/>
          <w:bCs/>
          <w:color w:val="000000"/>
        </w:rPr>
        <w:t>3.Ожидаемые результаты.</w:t>
      </w:r>
      <w:bookmarkEnd w:id="2"/>
    </w:p>
    <w:p w:rsidR="00A03319" w:rsidRPr="00C86760" w:rsidRDefault="00A03319" w:rsidP="0070472E">
      <w:pPr>
        <w:pStyle w:val="21"/>
        <w:shd w:val="clear" w:color="auto" w:fill="auto"/>
        <w:spacing w:line="240" w:lineRule="auto"/>
        <w:ind w:right="160" w:firstLine="700"/>
        <w:jc w:val="both"/>
      </w:pPr>
      <w:r w:rsidRPr="00C86760">
        <w:rPr>
          <w:rStyle w:val="2"/>
          <w:color w:val="000000"/>
        </w:rPr>
        <w:t>В результате осуществления намеченных программных мероприятий будет укреплена материально-техническая база ОО, что существенно повлияет на повышение безопасности объектов, сокращение аварийных ситуаций в конструкциях несущих элементов зданий и инженерных сетей, соответствие объектов санитарно-гигиеническим условиям, выполнение требовании санитарных норм и правил, предписании органов противопожарной безопасности и санэпидемнадзора по эксплуатации объектов образования.</w:t>
      </w:r>
    </w:p>
    <w:p w:rsidR="00A03319" w:rsidRPr="00C86760" w:rsidRDefault="00A03319" w:rsidP="0070472E">
      <w:pPr>
        <w:pStyle w:val="21"/>
        <w:shd w:val="clear" w:color="auto" w:fill="auto"/>
        <w:spacing w:line="240" w:lineRule="auto"/>
        <w:ind w:right="160" w:firstLine="700"/>
        <w:jc w:val="both"/>
        <w:rPr>
          <w:rStyle w:val="2"/>
          <w:color w:val="000000"/>
        </w:rPr>
      </w:pPr>
      <w:r w:rsidRPr="00C86760">
        <w:rPr>
          <w:rStyle w:val="2"/>
          <w:color w:val="000000"/>
        </w:rPr>
        <w:t>Высокое материально-техническое обеспечение ОО обусловит  повышение качества образования.</w:t>
      </w:r>
    </w:p>
    <w:p w:rsidR="00A03319" w:rsidRPr="00C86760" w:rsidRDefault="00A03319" w:rsidP="0070472E">
      <w:pPr>
        <w:pStyle w:val="21"/>
        <w:shd w:val="clear" w:color="auto" w:fill="auto"/>
        <w:spacing w:line="240" w:lineRule="auto"/>
        <w:ind w:right="160" w:firstLine="700"/>
        <w:jc w:val="both"/>
        <w:rPr>
          <w:rStyle w:val="BodyTextChar"/>
          <w:color w:val="000000"/>
          <w:sz w:val="28"/>
        </w:rPr>
      </w:pPr>
      <w:r w:rsidRPr="00C86760">
        <w:rPr>
          <w:rStyle w:val="BodyTextChar"/>
          <w:sz w:val="28"/>
        </w:rPr>
        <w:t>Основные индикаторы и их значения по годам представлены в таблице 1.</w:t>
      </w:r>
    </w:p>
    <w:p w:rsidR="00A03319" w:rsidRDefault="00A03319" w:rsidP="0070472E">
      <w:pPr>
        <w:pStyle w:val="21"/>
        <w:shd w:val="clear" w:color="auto" w:fill="auto"/>
        <w:ind w:right="160" w:firstLine="700"/>
        <w:jc w:val="both"/>
      </w:pPr>
    </w:p>
    <w:p w:rsidR="00A03319" w:rsidRPr="00C47D46" w:rsidRDefault="00A03319" w:rsidP="0070472E">
      <w:pPr>
        <w:pStyle w:val="BodyText"/>
        <w:shd w:val="clear" w:color="auto" w:fill="auto"/>
        <w:tabs>
          <w:tab w:val="left" w:pos="0"/>
        </w:tabs>
        <w:spacing w:before="0" w:after="0" w:line="240" w:lineRule="auto"/>
        <w:ind w:right="-1" w:firstLine="700"/>
        <w:rPr>
          <w:rStyle w:val="BodyTextChar"/>
          <w:b/>
          <w:sz w:val="28"/>
          <w:szCs w:val="28"/>
        </w:rPr>
      </w:pPr>
      <w:r>
        <w:rPr>
          <w:rStyle w:val="BodyTextChar"/>
          <w:b/>
          <w:color w:val="000000"/>
          <w:sz w:val="28"/>
          <w:szCs w:val="28"/>
        </w:rPr>
        <w:t>4.</w:t>
      </w:r>
      <w:r w:rsidRPr="00F25128">
        <w:rPr>
          <w:rStyle w:val="BodyTextChar"/>
          <w:b/>
          <w:color w:val="000000"/>
          <w:sz w:val="28"/>
          <w:szCs w:val="28"/>
        </w:rPr>
        <w:t>Обобщенная характеристика мероприятий</w:t>
      </w:r>
    </w:p>
    <w:p w:rsidR="00A03319" w:rsidRPr="00F25128" w:rsidRDefault="00A03319" w:rsidP="0070472E">
      <w:pPr>
        <w:pStyle w:val="BodyText"/>
        <w:shd w:val="clear" w:color="auto" w:fill="auto"/>
        <w:tabs>
          <w:tab w:val="left" w:pos="0"/>
        </w:tabs>
        <w:spacing w:before="0" w:after="0" w:line="240" w:lineRule="auto"/>
        <w:ind w:left="644" w:right="-1" w:firstLine="700"/>
        <w:rPr>
          <w:b/>
          <w:sz w:val="28"/>
          <w:szCs w:val="28"/>
        </w:rPr>
      </w:pPr>
      <w:r w:rsidRPr="006723A3">
        <w:rPr>
          <w:rStyle w:val="BodyTextChar"/>
          <w:b/>
          <w:color w:val="000000"/>
          <w:sz w:val="28"/>
          <w:szCs w:val="28"/>
        </w:rPr>
        <w:t>муниципальной программы</w:t>
      </w:r>
      <w:r>
        <w:rPr>
          <w:rStyle w:val="BodyTextChar"/>
          <w:b/>
          <w:color w:val="000000"/>
          <w:sz w:val="28"/>
          <w:szCs w:val="28"/>
        </w:rPr>
        <w:t>.</w:t>
      </w:r>
    </w:p>
    <w:p w:rsidR="00A03319" w:rsidRPr="009D776F" w:rsidRDefault="00A03319" w:rsidP="0070472E">
      <w:pPr>
        <w:pStyle w:val="BodyText"/>
        <w:shd w:val="clear" w:color="auto" w:fill="auto"/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Разделы П</w:t>
      </w:r>
      <w:r w:rsidRPr="009D776F">
        <w:rPr>
          <w:rStyle w:val="BodyTextChar"/>
          <w:color w:val="000000"/>
          <w:sz w:val="28"/>
          <w:szCs w:val="28"/>
        </w:rPr>
        <w:t xml:space="preserve">рограммы предусматривают основные мероприятия, реализуемые в рамках наиболее актуальных и перспективных направлений развития </w:t>
      </w:r>
      <w:r>
        <w:rPr>
          <w:rStyle w:val="BodyTextChar"/>
          <w:color w:val="000000"/>
          <w:sz w:val="28"/>
          <w:szCs w:val="28"/>
        </w:rPr>
        <w:t>образования в Ребрихинском</w:t>
      </w:r>
      <w:r w:rsidRPr="009D776F">
        <w:rPr>
          <w:rStyle w:val="BodyTextChar"/>
          <w:color w:val="000000"/>
          <w:sz w:val="28"/>
          <w:szCs w:val="28"/>
        </w:rPr>
        <w:t xml:space="preserve"> районе.</w:t>
      </w:r>
    </w:p>
    <w:p w:rsidR="00A03319" w:rsidRDefault="00A03319" w:rsidP="0070472E">
      <w:pPr>
        <w:pStyle w:val="BodyText"/>
        <w:shd w:val="clear" w:color="auto" w:fill="auto"/>
        <w:spacing w:before="0" w:after="296" w:line="322" w:lineRule="exact"/>
        <w:ind w:left="20" w:right="20" w:firstLine="700"/>
        <w:jc w:val="both"/>
        <w:rPr>
          <w:rStyle w:val="BodyTextChar"/>
          <w:color w:val="000000"/>
          <w:sz w:val="28"/>
          <w:szCs w:val="28"/>
        </w:rPr>
      </w:pPr>
      <w:r w:rsidRPr="009D776F">
        <w:rPr>
          <w:rStyle w:val="BodyTextChar"/>
          <w:color w:val="000000"/>
          <w:sz w:val="28"/>
          <w:szCs w:val="28"/>
        </w:rPr>
        <w:t xml:space="preserve">Перечень основных мероприятий  </w:t>
      </w:r>
      <w:r>
        <w:rPr>
          <w:rStyle w:val="BodyTextChar"/>
          <w:color w:val="000000"/>
          <w:sz w:val="28"/>
          <w:szCs w:val="28"/>
        </w:rPr>
        <w:t>П</w:t>
      </w:r>
      <w:r w:rsidRPr="009D776F">
        <w:rPr>
          <w:rStyle w:val="BodyTextChar"/>
          <w:color w:val="000000"/>
          <w:sz w:val="28"/>
          <w:szCs w:val="28"/>
        </w:rPr>
        <w:t>рограммы представлен в таблице 2.</w:t>
      </w:r>
    </w:p>
    <w:p w:rsidR="00A03319" w:rsidRDefault="00A03319" w:rsidP="00C86760">
      <w:pPr>
        <w:pStyle w:val="BodyText"/>
        <w:numPr>
          <w:ilvl w:val="0"/>
          <w:numId w:val="9"/>
        </w:numPr>
        <w:shd w:val="clear" w:color="auto" w:fill="auto"/>
        <w:tabs>
          <w:tab w:val="left" w:pos="0"/>
        </w:tabs>
        <w:spacing w:before="0" w:after="0" w:line="240" w:lineRule="auto"/>
        <w:rPr>
          <w:rStyle w:val="BodyTextChar"/>
          <w:b/>
          <w:color w:val="000000"/>
          <w:sz w:val="28"/>
          <w:szCs w:val="28"/>
        </w:rPr>
      </w:pPr>
      <w:r w:rsidRPr="00725372">
        <w:rPr>
          <w:rStyle w:val="BodyTextChar"/>
          <w:b/>
          <w:color w:val="000000"/>
          <w:sz w:val="28"/>
          <w:szCs w:val="28"/>
        </w:rPr>
        <w:t xml:space="preserve">Общий объем финансовых ресурсов, необходимых для реализации </w:t>
      </w:r>
    </w:p>
    <w:p w:rsidR="00A03319" w:rsidRPr="00725372" w:rsidRDefault="00A03319" w:rsidP="00C86760">
      <w:pPr>
        <w:pStyle w:val="BodyText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b/>
          <w:sz w:val="28"/>
          <w:szCs w:val="28"/>
        </w:rPr>
      </w:pPr>
      <w:r w:rsidRPr="006723A3">
        <w:rPr>
          <w:rStyle w:val="BodyTextChar"/>
          <w:b/>
          <w:color w:val="000000"/>
          <w:sz w:val="28"/>
          <w:szCs w:val="28"/>
        </w:rPr>
        <w:t>муниципальной программы</w:t>
      </w:r>
    </w:p>
    <w:p w:rsidR="00A03319" w:rsidRPr="00A03E42" w:rsidRDefault="00A03319" w:rsidP="00C86760">
      <w:pPr>
        <w:pStyle w:val="BodyText"/>
        <w:shd w:val="clear" w:color="auto" w:fill="auto"/>
        <w:spacing w:before="0" w:after="0" w:line="322" w:lineRule="exact"/>
        <w:ind w:left="20" w:right="20" w:firstLine="547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Финансирование П</w:t>
      </w:r>
      <w:r w:rsidRPr="009D776F">
        <w:rPr>
          <w:rStyle w:val="BodyTextChar"/>
          <w:color w:val="000000"/>
          <w:sz w:val="28"/>
          <w:szCs w:val="28"/>
        </w:rPr>
        <w:t>рограммы</w:t>
      </w:r>
      <w:r>
        <w:rPr>
          <w:rStyle w:val="BodyTextChar"/>
          <w:color w:val="000000"/>
          <w:sz w:val="28"/>
          <w:szCs w:val="28"/>
        </w:rPr>
        <w:t xml:space="preserve"> осуществляется за счет средств </w:t>
      </w:r>
      <w:r w:rsidRPr="009D776F">
        <w:rPr>
          <w:rStyle w:val="BodyTextChar"/>
          <w:color w:val="000000"/>
          <w:sz w:val="28"/>
          <w:szCs w:val="28"/>
        </w:rPr>
        <w:t>ра</w:t>
      </w:r>
      <w:r>
        <w:rPr>
          <w:rStyle w:val="BodyTextChar"/>
          <w:color w:val="000000"/>
          <w:sz w:val="28"/>
          <w:szCs w:val="28"/>
        </w:rPr>
        <w:t>йонного бюджета и</w:t>
      </w:r>
      <w:r w:rsidRPr="00F015AA">
        <w:rPr>
          <w:sz w:val="28"/>
          <w:szCs w:val="28"/>
        </w:rPr>
        <w:t xml:space="preserve"> составляет: </w:t>
      </w:r>
      <w:r>
        <w:rPr>
          <w:sz w:val="28"/>
          <w:szCs w:val="28"/>
        </w:rPr>
        <w:t>16000</w:t>
      </w:r>
      <w:r w:rsidRPr="00F015AA">
        <w:rPr>
          <w:sz w:val="28"/>
          <w:szCs w:val="28"/>
        </w:rPr>
        <w:t xml:space="preserve">,0 </w:t>
      </w:r>
      <w:r w:rsidRPr="00F015AA">
        <w:rPr>
          <w:rStyle w:val="BodyTextChar"/>
          <w:sz w:val="28"/>
          <w:szCs w:val="28"/>
        </w:rPr>
        <w:t>тыс. рублей</w:t>
      </w:r>
      <w:r w:rsidRPr="00A03E42">
        <w:rPr>
          <w:rStyle w:val="BodyTextChar"/>
          <w:color w:val="000000"/>
          <w:sz w:val="28"/>
          <w:szCs w:val="28"/>
        </w:rPr>
        <w:t>, в том числе по годам: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2017 год - 4000</w:t>
      </w:r>
      <w:r w:rsidRPr="001B47D7">
        <w:rPr>
          <w:rStyle w:val="BodyTextChar"/>
          <w:color w:val="000000"/>
          <w:sz w:val="28"/>
          <w:szCs w:val="28"/>
        </w:rPr>
        <w:t xml:space="preserve">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2018 год -  800</w:t>
      </w:r>
      <w:r w:rsidRPr="001B47D7">
        <w:rPr>
          <w:rStyle w:val="BodyTextChar"/>
          <w:color w:val="000000"/>
          <w:sz w:val="28"/>
          <w:szCs w:val="28"/>
        </w:rPr>
        <w:t>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 w:rsidRPr="001B47D7">
        <w:rPr>
          <w:rStyle w:val="BodyTextChar"/>
          <w:color w:val="000000"/>
          <w:sz w:val="28"/>
          <w:szCs w:val="28"/>
        </w:rPr>
        <w:t xml:space="preserve">2019год – </w:t>
      </w:r>
      <w:r>
        <w:rPr>
          <w:rStyle w:val="BodyTextChar"/>
          <w:color w:val="000000"/>
          <w:sz w:val="28"/>
          <w:szCs w:val="28"/>
        </w:rPr>
        <w:t>170</w:t>
      </w:r>
      <w:r w:rsidRPr="001B47D7">
        <w:rPr>
          <w:rStyle w:val="BodyTextChar"/>
          <w:color w:val="000000"/>
          <w:sz w:val="28"/>
          <w:szCs w:val="28"/>
        </w:rPr>
        <w:t>0,0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 w:rsidRPr="001B47D7">
        <w:rPr>
          <w:rStyle w:val="BodyTextChar"/>
          <w:color w:val="000000"/>
          <w:sz w:val="28"/>
          <w:szCs w:val="28"/>
        </w:rPr>
        <w:t>2020 год –</w:t>
      </w:r>
      <w:r>
        <w:rPr>
          <w:rStyle w:val="BodyTextChar"/>
          <w:color w:val="000000"/>
          <w:sz w:val="28"/>
          <w:szCs w:val="28"/>
        </w:rPr>
        <w:t>1</w:t>
      </w:r>
      <w:r w:rsidRPr="001B47D7">
        <w:rPr>
          <w:rStyle w:val="BodyTextChar"/>
          <w:color w:val="000000"/>
          <w:sz w:val="28"/>
          <w:szCs w:val="28"/>
        </w:rPr>
        <w:t>5</w:t>
      </w:r>
      <w:r>
        <w:rPr>
          <w:rStyle w:val="BodyTextChar"/>
          <w:color w:val="000000"/>
          <w:sz w:val="28"/>
          <w:szCs w:val="28"/>
        </w:rPr>
        <w:t>0</w:t>
      </w:r>
      <w:r w:rsidRPr="001B47D7">
        <w:rPr>
          <w:rStyle w:val="BodyTextChar"/>
          <w:color w:val="000000"/>
          <w:sz w:val="28"/>
          <w:szCs w:val="28"/>
        </w:rPr>
        <w:t>0,0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2021 год - 200</w:t>
      </w:r>
      <w:r w:rsidRPr="001B47D7">
        <w:rPr>
          <w:rStyle w:val="BodyTextChar"/>
          <w:color w:val="000000"/>
          <w:sz w:val="28"/>
          <w:szCs w:val="28"/>
        </w:rPr>
        <w:t>0,0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2022 год - 15</w:t>
      </w:r>
      <w:r w:rsidRPr="001B47D7">
        <w:rPr>
          <w:rStyle w:val="BodyTextChar"/>
          <w:color w:val="000000"/>
          <w:sz w:val="28"/>
          <w:szCs w:val="28"/>
        </w:rPr>
        <w:t>00,0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2023 год - 15</w:t>
      </w:r>
      <w:r w:rsidRPr="001B47D7">
        <w:rPr>
          <w:rStyle w:val="BodyTextChar"/>
          <w:color w:val="000000"/>
          <w:sz w:val="28"/>
          <w:szCs w:val="28"/>
        </w:rPr>
        <w:t>00,0 тыс. рублей;</w:t>
      </w:r>
    </w:p>
    <w:p w:rsidR="00A03319" w:rsidRPr="001B47D7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2024 год - 40</w:t>
      </w:r>
      <w:r w:rsidRPr="001B47D7">
        <w:rPr>
          <w:rStyle w:val="BodyTextChar"/>
          <w:color w:val="000000"/>
          <w:sz w:val="28"/>
          <w:szCs w:val="28"/>
        </w:rPr>
        <w:t>00,0 тыс. рублей;</w:t>
      </w:r>
    </w:p>
    <w:p w:rsidR="00A03319" w:rsidRDefault="00A03319" w:rsidP="00C86760">
      <w:pPr>
        <w:pStyle w:val="BodyText"/>
        <w:shd w:val="clear" w:color="auto" w:fill="auto"/>
        <w:tabs>
          <w:tab w:val="left" w:pos="3909"/>
        </w:tabs>
        <w:spacing w:before="0" w:after="0" w:line="240" w:lineRule="auto"/>
        <w:ind w:firstLine="356"/>
        <w:jc w:val="both"/>
        <w:rPr>
          <w:rStyle w:val="BodyTextChar"/>
          <w:color w:val="000000"/>
          <w:sz w:val="28"/>
          <w:szCs w:val="28"/>
        </w:rPr>
      </w:pPr>
      <w:r w:rsidRPr="001B47D7">
        <w:rPr>
          <w:rStyle w:val="BodyTextChar"/>
          <w:color w:val="000000"/>
          <w:sz w:val="28"/>
          <w:szCs w:val="28"/>
        </w:rPr>
        <w:t>2025 год - 3</w:t>
      </w:r>
      <w:r>
        <w:rPr>
          <w:rStyle w:val="BodyTextChar"/>
          <w:color w:val="000000"/>
          <w:sz w:val="28"/>
          <w:szCs w:val="28"/>
        </w:rPr>
        <w:t>0</w:t>
      </w:r>
      <w:r w:rsidRPr="001B47D7">
        <w:rPr>
          <w:rStyle w:val="BodyTextChar"/>
          <w:color w:val="000000"/>
          <w:sz w:val="28"/>
          <w:szCs w:val="28"/>
        </w:rPr>
        <w:t>00,0 тыс. рублей.</w:t>
      </w:r>
    </w:p>
    <w:p w:rsidR="00A03319" w:rsidRDefault="00A03319" w:rsidP="00C86760">
      <w:pPr>
        <w:pStyle w:val="BodyText"/>
        <w:shd w:val="clear" w:color="auto" w:fill="auto"/>
        <w:spacing w:before="0" w:after="0" w:line="240" w:lineRule="auto"/>
        <w:ind w:left="23" w:right="23" w:firstLine="544"/>
        <w:jc w:val="both"/>
        <w:rPr>
          <w:rStyle w:val="BodyTextChar"/>
          <w:color w:val="000000"/>
          <w:sz w:val="28"/>
          <w:szCs w:val="28"/>
        </w:rPr>
      </w:pPr>
      <w:r w:rsidRPr="009D776F">
        <w:rPr>
          <w:rStyle w:val="BodyTextChar"/>
          <w:color w:val="000000"/>
          <w:sz w:val="28"/>
          <w:szCs w:val="28"/>
        </w:rPr>
        <w:t>Объемы финансирования подлежат ежегодному уточнению в соответствии с  районным  бюджетом на очередной фи</w:t>
      </w:r>
      <w:r w:rsidRPr="009D776F">
        <w:rPr>
          <w:rStyle w:val="BodyTextChar"/>
          <w:color w:val="000000"/>
          <w:sz w:val="28"/>
          <w:szCs w:val="28"/>
        </w:rPr>
        <w:softHyphen/>
        <w:t xml:space="preserve">нансовый год и на плановый </w:t>
      </w:r>
      <w:r w:rsidRPr="009D776F">
        <w:rPr>
          <w:rStyle w:val="BodyTextChar"/>
          <w:sz w:val="28"/>
          <w:szCs w:val="28"/>
        </w:rPr>
        <w:t>период</w:t>
      </w:r>
      <w:r>
        <w:rPr>
          <w:rStyle w:val="BodyTextChar"/>
          <w:sz w:val="28"/>
          <w:szCs w:val="28"/>
        </w:rPr>
        <w:t>.</w:t>
      </w:r>
    </w:p>
    <w:p w:rsidR="00A03319" w:rsidRDefault="00A03319" w:rsidP="00C86760">
      <w:pPr>
        <w:pStyle w:val="BodyText"/>
        <w:shd w:val="clear" w:color="auto" w:fill="auto"/>
        <w:spacing w:before="0" w:after="0" w:line="240" w:lineRule="auto"/>
        <w:ind w:left="23" w:right="23" w:firstLine="544"/>
        <w:jc w:val="both"/>
        <w:rPr>
          <w:rStyle w:val="BodyTextChar"/>
          <w:color w:val="000000"/>
          <w:sz w:val="28"/>
          <w:szCs w:val="28"/>
        </w:rPr>
      </w:pPr>
      <w:r w:rsidRPr="009D776F">
        <w:rPr>
          <w:rStyle w:val="BodyTextChar"/>
          <w:color w:val="000000"/>
          <w:sz w:val="28"/>
          <w:szCs w:val="28"/>
        </w:rPr>
        <w:t xml:space="preserve">Сводные финансовые затраты по направлениям </w:t>
      </w:r>
      <w:r>
        <w:rPr>
          <w:rStyle w:val="BodyTextChar"/>
          <w:color w:val="000000"/>
          <w:sz w:val="28"/>
          <w:szCs w:val="28"/>
        </w:rPr>
        <w:t>П</w:t>
      </w:r>
      <w:r w:rsidRPr="009D776F">
        <w:rPr>
          <w:rStyle w:val="BodyTextChar"/>
          <w:color w:val="000000"/>
          <w:sz w:val="28"/>
          <w:szCs w:val="28"/>
        </w:rPr>
        <w:t>рограммы представлены в таблице 3.</w:t>
      </w:r>
    </w:p>
    <w:p w:rsidR="00A03319" w:rsidRDefault="00A03319" w:rsidP="0085105A">
      <w:pPr>
        <w:pStyle w:val="21"/>
        <w:shd w:val="clear" w:color="auto" w:fill="auto"/>
        <w:tabs>
          <w:tab w:val="left" w:pos="709"/>
        </w:tabs>
        <w:ind w:right="-1"/>
        <w:jc w:val="both"/>
      </w:pPr>
    </w:p>
    <w:p w:rsidR="00A03319" w:rsidRDefault="00A03319" w:rsidP="00C86760">
      <w:pPr>
        <w:pStyle w:val="24"/>
        <w:shd w:val="clear" w:color="auto" w:fill="auto"/>
        <w:tabs>
          <w:tab w:val="left" w:pos="1314"/>
        </w:tabs>
        <w:spacing w:before="0" w:after="0" w:line="317" w:lineRule="exact"/>
        <w:jc w:val="center"/>
      </w:pPr>
      <w:bookmarkStart w:id="3" w:name="bookmark3"/>
      <w:r>
        <w:rPr>
          <w:rStyle w:val="23"/>
          <w:b/>
          <w:bCs/>
          <w:color w:val="000000"/>
        </w:rPr>
        <w:t>6.Механизм управления Программой.</w:t>
      </w:r>
      <w:bookmarkEnd w:id="3"/>
    </w:p>
    <w:p w:rsidR="00A03319" w:rsidRDefault="00A03319" w:rsidP="00485C1D">
      <w:pPr>
        <w:pStyle w:val="21"/>
        <w:shd w:val="clear" w:color="auto" w:fill="auto"/>
        <w:tabs>
          <w:tab w:val="left" w:leader="underscore" w:pos="8980"/>
        </w:tabs>
        <w:spacing w:line="317" w:lineRule="exact"/>
        <w:ind w:left="-142" w:right="180" w:firstLine="700"/>
        <w:jc w:val="both"/>
      </w:pPr>
      <w:r>
        <w:rPr>
          <w:rStyle w:val="2"/>
          <w:color w:val="000000"/>
        </w:rPr>
        <w:t>Заказчиком и главным распорядителем бюджетных средств по Программе капитальный ремонт ОО выступает Администрация Ребрихинского района Алтайского края.</w:t>
      </w:r>
    </w:p>
    <w:p w:rsidR="00A03319" w:rsidRDefault="00A03319" w:rsidP="00485C1D">
      <w:pPr>
        <w:pStyle w:val="21"/>
        <w:shd w:val="clear" w:color="auto" w:fill="auto"/>
        <w:ind w:right="180" w:firstLine="700"/>
        <w:jc w:val="both"/>
      </w:pPr>
      <w:r>
        <w:rPr>
          <w:rStyle w:val="2"/>
          <w:color w:val="000000"/>
        </w:rPr>
        <w:t>Выполнение мероприятий Программы осуществляется в рамках годовых и перспективных планов исполнителей Программы.</w:t>
      </w:r>
    </w:p>
    <w:p w:rsidR="00A03319" w:rsidRDefault="00A03319" w:rsidP="00485C1D">
      <w:pPr>
        <w:pStyle w:val="21"/>
        <w:shd w:val="clear" w:color="auto" w:fill="auto"/>
        <w:tabs>
          <w:tab w:val="left" w:leader="underscore" w:pos="5030"/>
        </w:tabs>
        <w:ind w:right="160" w:firstLine="700"/>
        <w:jc w:val="both"/>
        <w:rPr>
          <w:rStyle w:val="2"/>
          <w:color w:val="000000"/>
        </w:rPr>
      </w:pPr>
      <w:r>
        <w:rPr>
          <w:rStyle w:val="2"/>
          <w:color w:val="000000"/>
        </w:rPr>
        <w:t>Комитет  по образованию Ребрихинского района Алтайского края осуществляет текущую координацию и организационно-информационное обеспечение реализации  Программы, обеспечивает представление отчетности о ходе реализации Программы в Администрацию и Комитет по экономике Ребрихинского района Алтайского края ежеквартально.</w:t>
      </w:r>
    </w:p>
    <w:p w:rsidR="00A03319" w:rsidRDefault="00A03319" w:rsidP="00485C1D">
      <w:pPr>
        <w:pStyle w:val="21"/>
        <w:shd w:val="clear" w:color="auto" w:fill="auto"/>
        <w:tabs>
          <w:tab w:val="left" w:leader="underscore" w:pos="5030"/>
        </w:tabs>
        <w:ind w:right="160" w:firstLine="700"/>
        <w:jc w:val="both"/>
      </w:pPr>
    </w:p>
    <w:p w:rsidR="00A03319" w:rsidRDefault="00A03319" w:rsidP="00C86760">
      <w:pPr>
        <w:pStyle w:val="24"/>
        <w:shd w:val="clear" w:color="auto" w:fill="auto"/>
        <w:tabs>
          <w:tab w:val="left" w:pos="1302"/>
        </w:tabs>
        <w:spacing w:before="0" w:after="0" w:line="322" w:lineRule="exact"/>
        <w:jc w:val="center"/>
      </w:pPr>
      <w:bookmarkStart w:id="4" w:name="bookmark5"/>
      <w:r>
        <w:rPr>
          <w:rStyle w:val="23"/>
          <w:b/>
          <w:bCs/>
          <w:color w:val="000000"/>
        </w:rPr>
        <w:t>7.Система контроля за исполнением Программы.</w:t>
      </w:r>
      <w:bookmarkEnd w:id="4"/>
    </w:p>
    <w:p w:rsidR="00A03319" w:rsidRDefault="00A03319" w:rsidP="001C32FB">
      <w:pPr>
        <w:pStyle w:val="21"/>
        <w:shd w:val="clear" w:color="auto" w:fill="auto"/>
        <w:tabs>
          <w:tab w:val="left" w:leader="underscore" w:pos="5313"/>
        </w:tabs>
        <w:ind w:right="160" w:firstLine="700"/>
        <w:jc w:val="both"/>
      </w:pPr>
      <w:r>
        <w:rPr>
          <w:rStyle w:val="2"/>
          <w:color w:val="000000"/>
        </w:rPr>
        <w:t>Контроль за реализацией мероприятий Программы осуществляет Комитет по образованию Ребрихинского района Алтайского края.</w:t>
      </w:r>
    </w:p>
    <w:p w:rsidR="00A03319" w:rsidRDefault="00A03319" w:rsidP="005B128C">
      <w:pPr>
        <w:rPr>
          <w:b/>
        </w:rPr>
      </w:pPr>
    </w:p>
    <w:p w:rsidR="00A03319" w:rsidRPr="007D0581" w:rsidRDefault="00A03319" w:rsidP="007D058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tab/>
      </w:r>
      <w:r w:rsidRPr="007D0581">
        <w:rPr>
          <w:rFonts w:ascii="Times New Roman" w:hAnsi="Times New Roman"/>
          <w:b/>
          <w:sz w:val="28"/>
          <w:szCs w:val="28"/>
        </w:rPr>
        <w:t>8.</w:t>
      </w:r>
      <w:r>
        <w:t xml:space="preserve"> </w:t>
      </w:r>
      <w:r w:rsidRPr="007D0581">
        <w:rPr>
          <w:rFonts w:ascii="Times New Roman" w:hAnsi="Times New Roman"/>
          <w:b/>
          <w:sz w:val="28"/>
          <w:szCs w:val="28"/>
        </w:rPr>
        <w:t>Методика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0581">
        <w:rPr>
          <w:rFonts w:ascii="Times New Roman" w:hAnsi="Times New Roman"/>
          <w:b/>
          <w:sz w:val="28"/>
          <w:szCs w:val="28"/>
        </w:rPr>
        <w:t>оценки эффективности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0581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</w:t>
      </w:r>
      <w:r w:rsidRPr="007D0581">
        <w:rPr>
          <w:rFonts w:ascii="Times New Roman" w:hAnsi="Times New Roman"/>
          <w:b/>
          <w:sz w:val="28"/>
          <w:szCs w:val="28"/>
        </w:rPr>
        <w:t xml:space="preserve">рограммы  </w:t>
      </w:r>
    </w:p>
    <w:p w:rsidR="00A03319" w:rsidRPr="00A623FE" w:rsidRDefault="00A03319" w:rsidP="007D0581">
      <w:pPr>
        <w:pStyle w:val="ListParagraph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23FE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проводится на основе оценок по трем критериям:</w:t>
      </w:r>
    </w:p>
    <w:p w:rsidR="00A03319" w:rsidRPr="00A623FE" w:rsidRDefault="00A03319" w:rsidP="007D0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A03319" w:rsidRPr="00A623FE" w:rsidRDefault="00A03319" w:rsidP="007D0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 (подпрограммы);</w:t>
      </w:r>
    </w:p>
    <w:p w:rsidR="00A03319" w:rsidRPr="00A623FE" w:rsidRDefault="00A03319" w:rsidP="007D0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степени реализации мероприятий муниципальной программы.</w:t>
      </w:r>
    </w:p>
    <w:p w:rsidR="00A03319" w:rsidRPr="00A623FE" w:rsidRDefault="00A03319" w:rsidP="007D0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1.1. Оценка степени достижения целей и решения задач муниципальной программы 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A03319" w:rsidRPr="00A623FE" w:rsidRDefault="00A03319" w:rsidP="007D05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</w:rPr>
        <w:t xml:space="preserve">                </w:t>
      </w:r>
      <w:r w:rsidRPr="00A623FE">
        <w:rPr>
          <w:rFonts w:ascii="Times New Roman" w:hAnsi="Times New Roman"/>
          <w:sz w:val="28"/>
          <w:szCs w:val="28"/>
          <w:lang w:val="en-US"/>
        </w:rPr>
        <w:t>m</w:t>
      </w:r>
    </w:p>
    <w:p w:rsidR="00A03319" w:rsidRPr="00A623FE" w:rsidRDefault="00A03319" w:rsidP="007D05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 xml:space="preserve">Cel = (1/m) *  </w:t>
      </w:r>
      <w:r w:rsidRPr="00A623FE">
        <w:rPr>
          <w:rFonts w:ascii="Times New Roman" w:hAnsi="Times New Roman"/>
          <w:sz w:val="28"/>
          <w:szCs w:val="28"/>
        </w:rPr>
        <w:sym w:font="Symbol" w:char="F0E5"/>
      </w:r>
      <w:r w:rsidRPr="00A623FE">
        <w:rPr>
          <w:rFonts w:ascii="Times New Roman" w:hAnsi="Times New Roman"/>
          <w:sz w:val="28"/>
          <w:szCs w:val="28"/>
          <w:lang w:val="en-US"/>
        </w:rPr>
        <w:t>(S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  <w:lang w:val="en-US"/>
        </w:rPr>
        <w:t>),</w:t>
      </w:r>
    </w:p>
    <w:p w:rsidR="00A03319" w:rsidRPr="00A623FE" w:rsidRDefault="00A03319" w:rsidP="007D0581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i=1</w:t>
      </w:r>
    </w:p>
    <w:p w:rsidR="00A03319" w:rsidRPr="00A623FE" w:rsidRDefault="00A03319" w:rsidP="007D05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</w:rPr>
        <w:t>где</w:t>
      </w:r>
      <w:r w:rsidRPr="00A623FE">
        <w:rPr>
          <w:rFonts w:ascii="Times New Roman" w:hAnsi="Times New Roman"/>
          <w:sz w:val="28"/>
          <w:szCs w:val="28"/>
          <w:lang w:val="en-US"/>
        </w:rPr>
        <w:t>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Cel</w:t>
      </w:r>
      <w:r w:rsidRPr="00A623FE">
        <w:rPr>
          <w:rFonts w:ascii="Times New Roman" w:hAnsi="Times New Roman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S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623FE">
        <w:rPr>
          <w:rFonts w:ascii="Times New Roman" w:hAnsi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m</w:t>
      </w:r>
      <w:r w:rsidRPr="00A623FE">
        <w:rPr>
          <w:rFonts w:ascii="Times New Roman" w:hAnsi="Times New Roman"/>
          <w:sz w:val="28"/>
          <w:szCs w:val="28"/>
        </w:rPr>
        <w:t xml:space="preserve"> – число показателей, характеризующих степень достижения цели, решения задачи муниципальной программы;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sym w:font="Symbol" w:char="F0E5"/>
      </w:r>
      <w:r w:rsidRPr="00A623FE">
        <w:rPr>
          <w:rFonts w:ascii="Times New Roman" w:hAnsi="Times New Roman"/>
          <w:sz w:val="28"/>
          <w:szCs w:val="28"/>
        </w:rPr>
        <w:t xml:space="preserve"> – сумма значений.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03319" w:rsidRPr="00A623FE" w:rsidRDefault="00A03319" w:rsidP="007D0581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S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 xml:space="preserve"> = (</w:t>
      </w:r>
      <w:r w:rsidRPr="00A623FE">
        <w:rPr>
          <w:rFonts w:ascii="Times New Roman" w:hAnsi="Times New Roman"/>
          <w:sz w:val="28"/>
          <w:szCs w:val="28"/>
          <w:lang w:val="en-US"/>
        </w:rPr>
        <w:t>F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623FE">
        <w:rPr>
          <w:rFonts w:ascii="Times New Roman" w:hAnsi="Times New Roman"/>
          <w:sz w:val="28"/>
          <w:szCs w:val="28"/>
        </w:rPr>
        <w:t>/</w:t>
      </w:r>
      <w:r w:rsidRPr="00A623FE">
        <w:rPr>
          <w:rFonts w:ascii="Times New Roman" w:hAnsi="Times New Roman"/>
          <w:sz w:val="28"/>
          <w:szCs w:val="28"/>
          <w:lang w:val="en-US"/>
        </w:rPr>
        <w:t>P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>)*100%,</w:t>
      </w:r>
    </w:p>
    <w:p w:rsidR="00A03319" w:rsidRPr="00A623FE" w:rsidRDefault="00A03319" w:rsidP="007D05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где: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F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P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A623FE">
        <w:rPr>
          <w:rFonts w:ascii="Times New Roman" w:hAnsi="Times New Roman"/>
          <w:sz w:val="28"/>
          <w:szCs w:val="28"/>
          <w:lang w:val="en-US"/>
        </w:rPr>
        <w:t>S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 xml:space="preserve"> = (</w:t>
      </w:r>
      <w:r w:rsidRPr="00A623FE">
        <w:rPr>
          <w:rFonts w:ascii="Times New Roman" w:hAnsi="Times New Roman"/>
          <w:sz w:val="28"/>
          <w:szCs w:val="28"/>
          <w:lang w:val="en-US"/>
        </w:rPr>
        <w:t>P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 xml:space="preserve"> / </w:t>
      </w:r>
      <w:r w:rsidRPr="00A623FE">
        <w:rPr>
          <w:rFonts w:ascii="Times New Roman" w:hAnsi="Times New Roman"/>
          <w:sz w:val="28"/>
          <w:szCs w:val="28"/>
          <w:lang w:val="en-US"/>
        </w:rPr>
        <w:t>F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A623FE">
        <w:rPr>
          <w:rFonts w:ascii="Times New Roman" w:hAnsi="Times New Roman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A03319" w:rsidRPr="00A623FE" w:rsidRDefault="00A03319" w:rsidP="007D0581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Fin</w:t>
      </w:r>
      <w:r w:rsidRPr="00A623FE">
        <w:rPr>
          <w:rFonts w:ascii="Times New Roman" w:hAnsi="Times New Roman"/>
          <w:sz w:val="28"/>
          <w:szCs w:val="28"/>
        </w:rPr>
        <w:t xml:space="preserve"> = </w:t>
      </w:r>
      <w:r w:rsidRPr="00A623FE">
        <w:rPr>
          <w:rFonts w:ascii="Times New Roman" w:hAnsi="Times New Roman"/>
          <w:sz w:val="28"/>
          <w:szCs w:val="28"/>
          <w:lang w:val="en-US"/>
        </w:rPr>
        <w:t>K</w:t>
      </w:r>
      <w:r w:rsidRPr="00A623F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623FE">
        <w:rPr>
          <w:rFonts w:ascii="Times New Roman" w:hAnsi="Times New Roman"/>
          <w:sz w:val="28"/>
          <w:szCs w:val="28"/>
        </w:rPr>
        <w:t xml:space="preserve">/ </w:t>
      </w:r>
      <w:r w:rsidRPr="00A623FE">
        <w:rPr>
          <w:rFonts w:ascii="Times New Roman" w:hAnsi="Times New Roman"/>
          <w:sz w:val="28"/>
          <w:szCs w:val="28"/>
          <w:lang w:val="en-US"/>
        </w:rPr>
        <w:t>L</w:t>
      </w:r>
      <w:r w:rsidRPr="00A623FE">
        <w:rPr>
          <w:rFonts w:ascii="Times New Roman" w:hAnsi="Times New Roman"/>
          <w:sz w:val="28"/>
          <w:szCs w:val="28"/>
        </w:rPr>
        <w:t>*100%,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где: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Fin</w:t>
      </w:r>
      <w:r w:rsidRPr="00A623FE">
        <w:rPr>
          <w:rFonts w:ascii="Times New Roman" w:hAnsi="Times New Roman"/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K</w:t>
      </w:r>
      <w:r w:rsidRPr="00A623FE">
        <w:rPr>
          <w:rFonts w:ascii="Times New Roman" w:hAnsi="Times New Roman"/>
          <w:sz w:val="28"/>
          <w:szCs w:val="28"/>
        </w:rPr>
        <w:t xml:space="preserve"> – фактический объем финансовых ресурсов, направленный на реализацию меро</w:t>
      </w:r>
      <w:r>
        <w:rPr>
          <w:rFonts w:ascii="Times New Roman" w:hAnsi="Times New Roman"/>
          <w:sz w:val="28"/>
          <w:szCs w:val="28"/>
        </w:rPr>
        <w:t>приятий муниципальной программы</w:t>
      </w:r>
      <w:r w:rsidRPr="00A623FE">
        <w:rPr>
          <w:rFonts w:ascii="Times New Roman" w:hAnsi="Times New Roman"/>
          <w:sz w:val="28"/>
          <w:szCs w:val="28"/>
        </w:rPr>
        <w:t>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L</w:t>
      </w:r>
      <w:r w:rsidRPr="00A623FE">
        <w:rPr>
          <w:rFonts w:ascii="Times New Roman" w:hAnsi="Times New Roman"/>
          <w:sz w:val="28"/>
          <w:szCs w:val="28"/>
        </w:rPr>
        <w:t xml:space="preserve"> – плановый объем финансовых ресурсов, предусмотренных на реализацию муниципальной программы  на соответствующий отчетный период.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 производится по следующей формуле:</w:t>
      </w:r>
    </w:p>
    <w:p w:rsidR="00A03319" w:rsidRPr="00A623FE" w:rsidRDefault="00A03319" w:rsidP="007D05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</w:rPr>
        <w:t xml:space="preserve">        </w:t>
      </w:r>
      <w:r w:rsidRPr="00A623FE">
        <w:rPr>
          <w:rFonts w:ascii="Times New Roman" w:hAnsi="Times New Roman"/>
          <w:sz w:val="28"/>
          <w:szCs w:val="28"/>
          <w:lang w:val="en-US"/>
        </w:rPr>
        <w:t>n</w:t>
      </w:r>
    </w:p>
    <w:p w:rsidR="00A03319" w:rsidRPr="00A623FE" w:rsidRDefault="00A03319" w:rsidP="007D05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 xml:space="preserve">Mer  =  (1/n) *  </w:t>
      </w:r>
      <w:r w:rsidRPr="00A623FE">
        <w:rPr>
          <w:rFonts w:ascii="Times New Roman" w:hAnsi="Times New Roman"/>
          <w:sz w:val="28"/>
          <w:szCs w:val="28"/>
        </w:rPr>
        <w:sym w:font="Symbol" w:char="F0E5"/>
      </w:r>
      <w:r w:rsidRPr="00A623FE">
        <w:rPr>
          <w:rFonts w:ascii="Times New Roman" w:hAnsi="Times New Roman"/>
          <w:sz w:val="28"/>
          <w:szCs w:val="28"/>
          <w:lang w:val="en-US"/>
        </w:rPr>
        <w:t>(R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A623FE">
        <w:rPr>
          <w:rFonts w:ascii="Times New Roman" w:hAnsi="Times New Roman"/>
          <w:sz w:val="28"/>
          <w:szCs w:val="28"/>
          <w:lang w:val="en-US"/>
        </w:rPr>
        <w:t>*100%),</w:t>
      </w:r>
    </w:p>
    <w:p w:rsidR="00A03319" w:rsidRPr="00A623FE" w:rsidRDefault="00A03319" w:rsidP="007D05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 xml:space="preserve">              j=1</w:t>
      </w:r>
    </w:p>
    <w:p w:rsidR="00A03319" w:rsidRPr="00A623FE" w:rsidRDefault="00A03319" w:rsidP="007D05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A623FE">
        <w:rPr>
          <w:rFonts w:ascii="Times New Roman" w:hAnsi="Times New Roman"/>
          <w:sz w:val="28"/>
          <w:szCs w:val="28"/>
        </w:rPr>
        <w:t>где</w:t>
      </w:r>
      <w:r w:rsidRPr="00A623FE">
        <w:rPr>
          <w:rFonts w:ascii="Times New Roman" w:hAnsi="Times New Roman"/>
          <w:sz w:val="28"/>
          <w:szCs w:val="28"/>
          <w:lang w:val="en-US"/>
        </w:rPr>
        <w:t>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Mer</w:t>
      </w:r>
      <w:r w:rsidRPr="00A623FE">
        <w:rPr>
          <w:rFonts w:ascii="Times New Roman" w:hAnsi="Times New Roman"/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R</w:t>
      </w:r>
      <w:r w:rsidRPr="00A623F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A623FE">
        <w:rPr>
          <w:rFonts w:ascii="Times New Roman" w:hAnsi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A623FE">
        <w:rPr>
          <w:rFonts w:ascii="Times New Roman" w:hAnsi="Times New Roman"/>
          <w:sz w:val="28"/>
          <w:szCs w:val="28"/>
          <w:lang w:val="en-US"/>
        </w:rPr>
        <w:t>j</w:t>
      </w:r>
      <w:r w:rsidRPr="00A623FE">
        <w:rPr>
          <w:rFonts w:ascii="Times New Roman" w:hAnsi="Times New Roman"/>
          <w:sz w:val="28"/>
          <w:szCs w:val="28"/>
        </w:rPr>
        <w:t>-го мероприятия муниципальной программы,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n</w:t>
      </w:r>
      <w:r w:rsidRPr="00A623FE">
        <w:rPr>
          <w:rFonts w:ascii="Times New Roman" w:hAnsi="Times New Roman"/>
          <w:sz w:val="28"/>
          <w:szCs w:val="28"/>
        </w:rPr>
        <w:t xml:space="preserve"> – количество мероприятий, включенных в муниципальную программу;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sym w:font="Symbol" w:char="F0E5"/>
      </w:r>
      <w:r w:rsidRPr="00A623FE">
        <w:rPr>
          <w:rFonts w:ascii="Times New Roman" w:hAnsi="Times New Roman"/>
          <w:sz w:val="28"/>
          <w:szCs w:val="28"/>
        </w:rPr>
        <w:t xml:space="preserve"> – сумма значений.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A03319" w:rsidRPr="00A623FE" w:rsidRDefault="00A03319" w:rsidP="007D0581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  <w:lang w:val="en-US"/>
        </w:rPr>
        <w:t>O</w:t>
      </w:r>
      <w:r w:rsidRPr="00A623FE">
        <w:rPr>
          <w:rFonts w:ascii="Times New Roman" w:hAnsi="Times New Roman"/>
          <w:sz w:val="28"/>
          <w:szCs w:val="28"/>
        </w:rPr>
        <w:t xml:space="preserve"> = (</w:t>
      </w:r>
      <w:r w:rsidRPr="00A623FE">
        <w:rPr>
          <w:rFonts w:ascii="Times New Roman" w:hAnsi="Times New Roman"/>
          <w:sz w:val="28"/>
          <w:szCs w:val="28"/>
          <w:lang w:val="en-US"/>
        </w:rPr>
        <w:t>Cel</w:t>
      </w:r>
      <w:r w:rsidRPr="00A623FE">
        <w:rPr>
          <w:rFonts w:ascii="Times New Roman" w:hAnsi="Times New Roman"/>
          <w:sz w:val="28"/>
          <w:szCs w:val="28"/>
        </w:rPr>
        <w:t xml:space="preserve"> + </w:t>
      </w:r>
      <w:r w:rsidRPr="00A623FE">
        <w:rPr>
          <w:rFonts w:ascii="Times New Roman" w:hAnsi="Times New Roman"/>
          <w:sz w:val="28"/>
          <w:szCs w:val="28"/>
          <w:lang w:val="en-US"/>
        </w:rPr>
        <w:t>Fin</w:t>
      </w:r>
      <w:r w:rsidRPr="00A623FE">
        <w:rPr>
          <w:rFonts w:ascii="Times New Roman" w:hAnsi="Times New Roman"/>
          <w:sz w:val="28"/>
          <w:szCs w:val="28"/>
        </w:rPr>
        <w:t xml:space="preserve"> + </w:t>
      </w:r>
      <w:r w:rsidRPr="00A623FE">
        <w:rPr>
          <w:rFonts w:ascii="Times New Roman" w:hAnsi="Times New Roman"/>
          <w:sz w:val="28"/>
          <w:szCs w:val="28"/>
          <w:lang w:val="en-US"/>
        </w:rPr>
        <w:t>Mer</w:t>
      </w:r>
      <w:r w:rsidRPr="00A623FE">
        <w:rPr>
          <w:rFonts w:ascii="Times New Roman" w:hAnsi="Times New Roman"/>
          <w:sz w:val="28"/>
          <w:szCs w:val="28"/>
        </w:rPr>
        <w:t>)/3,</w:t>
      </w:r>
    </w:p>
    <w:p w:rsidR="00A03319" w:rsidRPr="00A623FE" w:rsidRDefault="00A03319" w:rsidP="007D05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 xml:space="preserve">где: </w:t>
      </w:r>
      <w:r w:rsidRPr="00A623FE">
        <w:rPr>
          <w:rFonts w:ascii="Times New Roman" w:hAnsi="Times New Roman"/>
          <w:sz w:val="28"/>
          <w:szCs w:val="28"/>
          <w:lang w:val="en-US"/>
        </w:rPr>
        <w:t>O</w:t>
      </w:r>
      <w:r w:rsidRPr="00A623FE">
        <w:rPr>
          <w:rFonts w:ascii="Times New Roman" w:hAnsi="Times New Roman"/>
          <w:sz w:val="28"/>
          <w:szCs w:val="28"/>
        </w:rPr>
        <w:t xml:space="preserve"> – комплексная оценка.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2. Реализация муниципальной программы может характеризоваться: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высоким уровнем эффективности;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средним уровнем эффективности;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низким уровнем эффективности.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A03319" w:rsidRPr="00A623FE" w:rsidRDefault="00A03319" w:rsidP="007D058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3FE">
        <w:rPr>
          <w:rFonts w:ascii="Times New Roman" w:hAnsi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A03319" w:rsidRDefault="00A03319" w:rsidP="007D0581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 w:rsidRPr="00A623FE">
        <w:rPr>
          <w:rFonts w:ascii="Times New Roman" w:hAnsi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A03319" w:rsidRDefault="00A03319" w:rsidP="007D0581"/>
    <w:p w:rsidR="00A03319" w:rsidRPr="007D0581" w:rsidRDefault="00A03319" w:rsidP="007D0581">
      <w:pPr>
        <w:sectPr w:rsidR="00A03319" w:rsidRPr="007D0581" w:rsidSect="008222E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A03319" w:rsidRPr="00FD2523" w:rsidRDefault="00A03319" w:rsidP="00C867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D2523">
        <w:rPr>
          <w:rFonts w:ascii="Times New Roman" w:hAnsi="Times New Roman"/>
          <w:sz w:val="20"/>
          <w:szCs w:val="20"/>
        </w:rPr>
        <w:t xml:space="preserve">Таблица </w:t>
      </w:r>
      <w:r>
        <w:rPr>
          <w:rFonts w:ascii="Times New Roman" w:hAnsi="Times New Roman"/>
          <w:sz w:val="20"/>
          <w:szCs w:val="20"/>
        </w:rPr>
        <w:t>1</w:t>
      </w:r>
    </w:p>
    <w:p w:rsidR="00A03319" w:rsidRPr="00F11000" w:rsidRDefault="00A03319" w:rsidP="00C8676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11000">
        <w:rPr>
          <w:rFonts w:ascii="Times New Roman" w:hAnsi="Times New Roman"/>
          <w:b/>
          <w:bCs/>
          <w:sz w:val="26"/>
          <w:szCs w:val="26"/>
        </w:rPr>
        <w:t xml:space="preserve">Сведения об индикаторах муниципальной </w:t>
      </w:r>
      <w:r>
        <w:rPr>
          <w:rFonts w:ascii="Times New Roman" w:hAnsi="Times New Roman"/>
          <w:b/>
          <w:bCs/>
          <w:sz w:val="26"/>
          <w:szCs w:val="26"/>
        </w:rPr>
        <w:t>П</w:t>
      </w:r>
      <w:r w:rsidRPr="00F11000">
        <w:rPr>
          <w:rFonts w:ascii="Times New Roman" w:hAnsi="Times New Roman"/>
          <w:b/>
          <w:bCs/>
          <w:sz w:val="26"/>
          <w:szCs w:val="26"/>
        </w:rPr>
        <w:t>рограммы и их значениях</w:t>
      </w:r>
    </w:p>
    <w:p w:rsidR="00A03319" w:rsidRPr="00F11000" w:rsidRDefault="00A03319" w:rsidP="00C867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6010" w:type="dxa"/>
        <w:jc w:val="center"/>
        <w:tblInd w:w="2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6"/>
        <w:gridCol w:w="3850"/>
        <w:gridCol w:w="1417"/>
        <w:gridCol w:w="1276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31"/>
      </w:tblGrid>
      <w:tr w:rsidR="00A03319" w:rsidRPr="000E10B3" w:rsidTr="00895AD6">
        <w:trPr>
          <w:jc w:val="center"/>
        </w:trPr>
        <w:tc>
          <w:tcPr>
            <w:tcW w:w="556" w:type="dxa"/>
            <w:vMerge w:val="restart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0" w:type="dxa"/>
            <w:vMerge w:val="restart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417" w:type="dxa"/>
            <w:vMerge w:val="restart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0187" w:type="dxa"/>
            <w:gridSpan w:val="11"/>
          </w:tcPr>
          <w:p w:rsidR="00A03319" w:rsidRPr="000E10B3" w:rsidRDefault="00A03319" w:rsidP="00895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Значение по годам</w:t>
            </w:r>
          </w:p>
        </w:tc>
      </w:tr>
      <w:tr w:rsidR="00A03319" w:rsidRPr="000E10B3" w:rsidTr="00895AD6">
        <w:trPr>
          <w:jc w:val="center"/>
        </w:trPr>
        <w:tc>
          <w:tcPr>
            <w:tcW w:w="556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год, предшествующий году разработки муниципальной программы (факт)</w:t>
            </w:r>
          </w:p>
        </w:tc>
        <w:tc>
          <w:tcPr>
            <w:tcW w:w="1276" w:type="dxa"/>
            <w:vMerge w:val="restart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 xml:space="preserve">год разработки муниципальной программы </w:t>
            </w:r>
          </w:p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7635" w:type="dxa"/>
            <w:gridSpan w:val="9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03319" w:rsidRPr="000E10B3" w:rsidTr="00895AD6">
        <w:trPr>
          <w:jc w:val="center"/>
        </w:trPr>
        <w:tc>
          <w:tcPr>
            <w:tcW w:w="556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3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A03319" w:rsidRPr="000E10B3" w:rsidTr="00895AD6">
        <w:trPr>
          <w:jc w:val="center"/>
        </w:trPr>
        <w:tc>
          <w:tcPr>
            <w:tcW w:w="55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319" w:rsidRPr="000E10B3" w:rsidTr="00895AD6">
        <w:trPr>
          <w:jc w:val="center"/>
        </w:trPr>
        <w:tc>
          <w:tcPr>
            <w:tcW w:w="16010" w:type="dxa"/>
            <w:gridSpan w:val="14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«Капитальный ремонт общеобразовательных организаций  на 2017-2025 годы»</w:t>
            </w:r>
          </w:p>
        </w:tc>
      </w:tr>
      <w:tr w:rsidR="00A03319" w:rsidRPr="000E10B3" w:rsidTr="00895AD6">
        <w:trPr>
          <w:jc w:val="center"/>
        </w:trPr>
        <w:tc>
          <w:tcPr>
            <w:tcW w:w="55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0" w:type="dxa"/>
          </w:tcPr>
          <w:p w:rsidR="00A03319" w:rsidRPr="007D0581" w:rsidRDefault="00A03319" w:rsidP="00895AD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D0581">
              <w:rPr>
                <w:rFonts w:ascii="Times New Roman" w:hAnsi="Times New Roman" w:cs="Times New Roman"/>
                <w:color w:val="auto"/>
              </w:rPr>
              <w:t>Доля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</w:t>
            </w:r>
          </w:p>
        </w:tc>
        <w:tc>
          <w:tcPr>
            <w:tcW w:w="1417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A03319" w:rsidRPr="000E10B3" w:rsidTr="00895AD6">
        <w:trPr>
          <w:jc w:val="center"/>
        </w:trPr>
        <w:tc>
          <w:tcPr>
            <w:tcW w:w="55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50" w:type="dxa"/>
          </w:tcPr>
          <w:p w:rsidR="00A03319" w:rsidRPr="007D0581" w:rsidRDefault="00A03319" w:rsidP="00895AD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D0581">
              <w:rPr>
                <w:rFonts w:ascii="Times New Roman" w:hAnsi="Times New Roman" w:cs="Times New Roman"/>
                <w:color w:val="auto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417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1" w:type="dxa"/>
          </w:tcPr>
          <w:p w:rsidR="00A03319" w:rsidRPr="000E10B3" w:rsidRDefault="00A03319" w:rsidP="00895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</w:tbl>
    <w:p w:rsidR="00A03319" w:rsidRPr="00FD2523" w:rsidRDefault="00A03319" w:rsidP="00C86760">
      <w:pPr>
        <w:rPr>
          <w:rFonts w:ascii="Times New Roman" w:hAnsi="Times New Roman"/>
          <w:sz w:val="20"/>
          <w:szCs w:val="20"/>
        </w:rPr>
      </w:pPr>
    </w:p>
    <w:p w:rsidR="00A03319" w:rsidRDefault="00A03319" w:rsidP="005B128C">
      <w:pPr>
        <w:rPr>
          <w:b/>
        </w:rPr>
      </w:pPr>
    </w:p>
    <w:p w:rsidR="00A03319" w:rsidRPr="00C86760" w:rsidRDefault="00A03319" w:rsidP="00DB61BA">
      <w:pPr>
        <w:jc w:val="right"/>
        <w:rPr>
          <w:rFonts w:ascii="Times New Roman" w:hAnsi="Times New Roman"/>
          <w:sz w:val="20"/>
          <w:szCs w:val="20"/>
        </w:rPr>
      </w:pPr>
      <w:r w:rsidRPr="00C86760">
        <w:rPr>
          <w:rFonts w:ascii="Times New Roman" w:hAnsi="Times New Roman"/>
          <w:sz w:val="20"/>
          <w:szCs w:val="20"/>
        </w:rPr>
        <w:t>Таблица 2</w:t>
      </w:r>
    </w:p>
    <w:p w:rsidR="00A03319" w:rsidRPr="00C86760" w:rsidRDefault="00A03319" w:rsidP="00C86760">
      <w:pPr>
        <w:jc w:val="center"/>
        <w:rPr>
          <w:rFonts w:ascii="Times New Roman" w:hAnsi="Times New Roman"/>
          <w:b/>
          <w:sz w:val="26"/>
          <w:szCs w:val="26"/>
        </w:rPr>
      </w:pPr>
      <w:r w:rsidRPr="00C86760">
        <w:rPr>
          <w:rFonts w:ascii="Times New Roman" w:hAnsi="Times New Roman"/>
          <w:b/>
          <w:sz w:val="26"/>
          <w:szCs w:val="26"/>
        </w:rPr>
        <w:t>Пере</w:t>
      </w:r>
      <w:r>
        <w:rPr>
          <w:rFonts w:ascii="Times New Roman" w:hAnsi="Times New Roman"/>
          <w:b/>
          <w:sz w:val="26"/>
          <w:szCs w:val="26"/>
        </w:rPr>
        <w:t>чень мероприятий муниципальной П</w:t>
      </w:r>
      <w:r w:rsidRPr="00C86760">
        <w:rPr>
          <w:rFonts w:ascii="Times New Roman" w:hAnsi="Times New Roman"/>
          <w:b/>
          <w:sz w:val="26"/>
          <w:szCs w:val="26"/>
        </w:rPr>
        <w:t>рограммы</w:t>
      </w:r>
    </w:p>
    <w:p w:rsidR="00A03319" w:rsidRPr="00C86760" w:rsidRDefault="00A03319" w:rsidP="00C86760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-557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20"/>
        <w:gridCol w:w="4465"/>
        <w:gridCol w:w="907"/>
        <w:gridCol w:w="2430"/>
        <w:gridCol w:w="709"/>
        <w:gridCol w:w="708"/>
        <w:gridCol w:w="709"/>
        <w:gridCol w:w="567"/>
        <w:gridCol w:w="709"/>
        <w:gridCol w:w="567"/>
        <w:gridCol w:w="709"/>
        <w:gridCol w:w="262"/>
        <w:gridCol w:w="567"/>
        <w:gridCol w:w="21"/>
        <w:gridCol w:w="709"/>
        <w:gridCol w:w="1134"/>
      </w:tblGrid>
      <w:tr w:rsidR="00A03319" w:rsidRPr="000E10B3" w:rsidTr="007009DD">
        <w:trPr>
          <w:trHeight w:val="307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03319" w:rsidRPr="000E10B3" w:rsidRDefault="00A03319" w:rsidP="00C8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pacing w:after="0" w:line="240" w:lineRule="auto"/>
              <w:ind w:left="146" w:right="1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Цель, задача,</w:t>
            </w:r>
          </w:p>
          <w:p w:rsidR="00A03319" w:rsidRPr="000E10B3" w:rsidRDefault="00A03319" w:rsidP="00C86760">
            <w:pPr>
              <w:spacing w:after="0" w:line="240" w:lineRule="auto"/>
              <w:ind w:left="146" w:right="1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</w:t>
            </w:r>
            <w:r w:rsidRPr="000E10B3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A03319" w:rsidRPr="000E10B3" w:rsidRDefault="00A03319" w:rsidP="00C8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реали</w:t>
            </w:r>
            <w:r w:rsidRPr="000E10B3">
              <w:rPr>
                <w:rFonts w:ascii="Times New Roman" w:hAnsi="Times New Roman"/>
                <w:b/>
                <w:sz w:val="24"/>
                <w:szCs w:val="24"/>
              </w:rPr>
              <w:softHyphen/>
              <w:t>зации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pacing w:after="0" w:line="240" w:lineRule="auto"/>
              <w:ind w:left="1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  <w:p w:rsidR="00A03319" w:rsidRPr="000E10B3" w:rsidRDefault="00A03319" w:rsidP="00C86760">
            <w:pPr>
              <w:spacing w:after="0" w:line="240" w:lineRule="auto"/>
              <w:ind w:left="1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hd w:val="clear" w:color="auto" w:fill="FFFFFF"/>
              <w:spacing w:after="0" w:line="240" w:lineRule="auto"/>
              <w:ind w:left="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70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Источник</w:t>
            </w:r>
          </w:p>
          <w:p w:rsidR="00A03319" w:rsidRPr="000E10B3" w:rsidRDefault="00A03319" w:rsidP="007009DD">
            <w:pPr>
              <w:spacing w:after="0" w:line="240" w:lineRule="auto"/>
              <w:ind w:right="273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финансирования</w:t>
            </w:r>
            <w:r w:rsidRPr="000E10B3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</w:p>
        </w:tc>
      </w:tr>
      <w:tr w:rsidR="00A03319" w:rsidRPr="000E10B3" w:rsidTr="00895AD6">
        <w:trPr>
          <w:trHeight w:val="485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C867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6" w:right="1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14" w:right="-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19" w:rsidRPr="000E10B3" w:rsidRDefault="00A03319" w:rsidP="00106059">
            <w:pPr>
              <w:ind w:left="5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319" w:rsidRPr="000E10B3" w:rsidTr="00895AD6">
        <w:trPr>
          <w:trHeight w:val="25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146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680" w:hanging="6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540" w:hanging="5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520" w:hanging="5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560" w:hanging="5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560" w:hanging="5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500" w:hanging="5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03319" w:rsidRPr="000E10B3" w:rsidTr="00895AD6">
        <w:trPr>
          <w:trHeight w:val="25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C86760">
            <w:pPr>
              <w:pStyle w:val="21"/>
              <w:shd w:val="clear" w:color="auto" w:fill="auto"/>
              <w:tabs>
                <w:tab w:val="left" w:pos="163"/>
              </w:tabs>
              <w:spacing w:line="240" w:lineRule="auto"/>
              <w:ind w:right="197"/>
              <w:jc w:val="both"/>
              <w:rPr>
                <w:sz w:val="24"/>
                <w:szCs w:val="24"/>
                <w:lang w:eastAsia="ru-RU"/>
              </w:rPr>
            </w:pPr>
            <w:r w:rsidRPr="000E10B3">
              <w:rPr>
                <w:rStyle w:val="BodyTextChar"/>
                <w:b/>
                <w:i/>
                <w:sz w:val="24"/>
                <w:szCs w:val="24"/>
              </w:rPr>
              <w:t xml:space="preserve">ЦЕЛЬ: </w:t>
            </w:r>
            <w:r w:rsidRPr="000E10B3">
              <w:rPr>
                <w:rStyle w:val="22"/>
                <w:sz w:val="24"/>
                <w:szCs w:val="24"/>
                <w:lang w:eastAsia="ru-RU"/>
              </w:rPr>
              <w:t>создание комплекса мер для приведения материально-технического состояния общеобразовательных учреждений в соответствие нормативным требованиям безопасности, санитарным и противопожарным нормативам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2017-2025 гг.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pStyle w:val="BodyText"/>
              <w:shd w:val="clear" w:color="auto" w:fill="auto"/>
              <w:spacing w:before="0" w:after="0" w:line="240" w:lineRule="auto"/>
              <w:ind w:left="23" w:right="23" w:firstLine="5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03319" w:rsidRPr="000E10B3" w:rsidRDefault="00A03319" w:rsidP="00106059">
            <w:pPr>
              <w:tabs>
                <w:tab w:val="left" w:pos="2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03319" w:rsidRPr="000E10B3" w:rsidRDefault="00A03319" w:rsidP="00106059">
            <w:pPr>
              <w:tabs>
                <w:tab w:val="left" w:pos="2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20000</w:t>
            </w:r>
          </w:p>
          <w:p w:rsidR="00A03319" w:rsidRPr="000E10B3" w:rsidRDefault="00A03319" w:rsidP="00106059">
            <w:pPr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319" w:rsidRPr="000E10B3" w:rsidTr="00895AD6">
        <w:trPr>
          <w:trHeight w:val="835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C86760">
            <w:pPr>
              <w:ind w:left="146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680" w:hanging="6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556FD3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556FD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556FD3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A03319" w:rsidRPr="000E10B3" w:rsidTr="00895AD6">
        <w:trPr>
          <w:trHeight w:val="20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C86760">
            <w:pPr>
              <w:pStyle w:val="21"/>
              <w:shd w:val="clear" w:color="auto" w:fill="auto"/>
              <w:tabs>
                <w:tab w:val="left" w:pos="168"/>
              </w:tabs>
              <w:spacing w:line="240" w:lineRule="auto"/>
              <w:ind w:right="197"/>
              <w:jc w:val="both"/>
              <w:rPr>
                <w:sz w:val="24"/>
                <w:szCs w:val="24"/>
                <w:lang w:eastAsia="ru-RU"/>
              </w:rPr>
            </w:pPr>
            <w:r w:rsidRPr="000E10B3">
              <w:rPr>
                <w:b/>
                <w:sz w:val="24"/>
                <w:szCs w:val="24"/>
              </w:rPr>
              <w:t>ЗАДАЧА 1:</w:t>
            </w:r>
            <w:r w:rsidRPr="000E10B3">
              <w:rPr>
                <w:rStyle w:val="22"/>
                <w:sz w:val="24"/>
                <w:szCs w:val="24"/>
                <w:lang w:eastAsia="ru-RU"/>
              </w:rPr>
              <w:t xml:space="preserve"> проведение капитального ремонта  общеобразовательных учреждений, находящихся в неудовлетворительном техническом состоянии и требующих первоочередного вмешательства за счет средств местного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2017-2025гг.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75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9200</w:t>
            </w:r>
          </w:p>
          <w:p w:rsidR="00A03319" w:rsidRPr="000E10B3" w:rsidRDefault="00A03319" w:rsidP="00750528">
            <w:pPr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319" w:rsidRPr="000E10B3" w:rsidTr="00895AD6">
        <w:trPr>
          <w:trHeight w:val="271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146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75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556FD3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750528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6E6DE3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9200</w:t>
            </w:r>
          </w:p>
        </w:tc>
      </w:tr>
      <w:tr w:rsidR="00A03319" w:rsidRPr="000E10B3" w:rsidTr="00895AD6">
        <w:trPr>
          <w:trHeight w:val="960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6E6DE3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 xml:space="preserve">Мероприятие 1.1. </w:t>
            </w:r>
          </w:p>
          <w:p w:rsidR="00A03319" w:rsidRPr="000E10B3" w:rsidRDefault="00A03319" w:rsidP="006E6DE3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Обшивка фасада металлопрофилем  утеплением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ind w:left="75" w:right="132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"Зиминская СОШ"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556FD3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106059">
            <w:pPr>
              <w:tabs>
                <w:tab w:val="left" w:pos="210"/>
              </w:tabs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19" w:rsidRPr="000E10B3" w:rsidRDefault="00A03319" w:rsidP="006E6DE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6E6DE3">
            <w:pPr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19" w:rsidRPr="000E10B3" w:rsidRDefault="00A03319" w:rsidP="001060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 xml:space="preserve">Мероприятие 1.2. </w:t>
            </w:r>
          </w:p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Замена деревянных оконных блоков на пластиковые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МКОУ "Зиминская СОШ"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 w:rsidRPr="007D0581">
              <w:rPr>
                <w:rFonts w:ascii="Times New Roman" w:hAnsi="Times New Roman" w:cs="Times New Roman"/>
                <w:color w:val="auto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6E6DE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7D0581" w:rsidRDefault="00A03319" w:rsidP="006E6DE3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19" w:rsidRPr="000E10B3" w:rsidRDefault="00A03319" w:rsidP="001060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 w:rsidRPr="007D0581">
              <w:rPr>
                <w:rFonts w:ascii="Times New Roman" w:hAnsi="Times New Roman" w:cs="Times New Roman"/>
                <w:color w:val="auto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6E6DE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7D0581" w:rsidRDefault="00A03319" w:rsidP="006E6DE3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1060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 xml:space="preserve">Мероприятие 1.3. </w:t>
            </w:r>
          </w:p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Устройство отмостки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МКОУ "Зиминская СОШ"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 w:rsidRPr="007D0581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6E6DE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7D0581" w:rsidRDefault="00A03319" w:rsidP="006E6DE3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1060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E93422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4</w:t>
            </w:r>
            <w:r w:rsidRPr="007D0581">
              <w:rPr>
                <w:rFonts w:ascii="Times New Roman" w:hAnsi="Times New Roman" w:cs="Times New Roman"/>
              </w:rPr>
              <w:t xml:space="preserve">. </w:t>
            </w:r>
          </w:p>
          <w:p w:rsidR="00A03319" w:rsidRPr="007D0581" w:rsidRDefault="00A03319" w:rsidP="00E9342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кровли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E93422">
            <w:pPr>
              <w:pStyle w:val="NoSpacing"/>
              <w:rPr>
                <w:rFonts w:ascii="Times New Roman" w:hAnsi="Times New Roman" w:cs="Times New Roman"/>
              </w:rPr>
            </w:pPr>
            <w:r w:rsidRPr="007D0581">
              <w:rPr>
                <w:rFonts w:ascii="Times New Roman" w:hAnsi="Times New Roman" w:cs="Times New Roman"/>
              </w:rPr>
              <w:t xml:space="preserve">МКОУ </w:t>
            </w:r>
            <w:r>
              <w:rPr>
                <w:rFonts w:ascii="Times New Roman" w:hAnsi="Times New Roman" w:cs="Times New Roman"/>
              </w:rPr>
              <w:t>«Беловская</w:t>
            </w:r>
            <w:r w:rsidRPr="007D0581"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7D0581" w:rsidRDefault="00A03319" w:rsidP="00106059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E93422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6E6DE3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:</w:t>
            </w:r>
            <w:r w:rsidRPr="000E10B3">
              <w:rPr>
                <w:rStyle w:val="22"/>
                <w:sz w:val="24"/>
                <w:szCs w:val="24"/>
              </w:rPr>
              <w:t xml:space="preserve"> создание безопасных, благоприятных условий для организации образовательного процесса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108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Мероприятие 2.1.</w:t>
            </w:r>
          </w:p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Обшивка потолков сэндвич-панелями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2018г.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"Зиминская СОШ"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8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Мероприятие 2.2</w:t>
            </w:r>
          </w:p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Замена системы отопления и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2020г.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"Зиминская СОШ"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15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2023г.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15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491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Мероприятие 2.3.</w:t>
            </w:r>
          </w:p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Замена полов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2024г.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15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Мероприятие 2.4.</w:t>
            </w:r>
          </w:p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Замена электропроводки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2024г.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5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Мероприятие 2.5.</w:t>
            </w:r>
          </w:p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Внутренняя отделка помещений школы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2024г.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20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3319" w:rsidRPr="000E10B3" w:rsidTr="00895AD6">
        <w:trPr>
          <w:trHeight w:val="584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pStyle w:val="21"/>
              <w:tabs>
                <w:tab w:val="left" w:pos="168"/>
              </w:tabs>
              <w:spacing w:line="240" w:lineRule="auto"/>
              <w:ind w:right="197"/>
              <w:rPr>
                <w:sz w:val="24"/>
                <w:szCs w:val="24"/>
              </w:rPr>
            </w:pPr>
            <w:r w:rsidRPr="000E10B3">
              <w:rPr>
                <w:sz w:val="24"/>
                <w:szCs w:val="24"/>
              </w:rPr>
              <w:t>2025г.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МКОУ «Октябрьская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spacing w:after="0" w:line="240" w:lineRule="auto"/>
              <w:ind w:left="75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DB61BA">
            <w:pPr>
              <w:tabs>
                <w:tab w:val="left" w:pos="210"/>
              </w:tabs>
              <w:spacing w:after="0" w:line="240" w:lineRule="auto"/>
              <w:ind w:left="57" w:hanging="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0E10B3" w:rsidRDefault="00A03319" w:rsidP="00895AD6">
            <w:pPr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A03319" w:rsidRPr="000E10B3" w:rsidRDefault="00A03319" w:rsidP="00895AD6">
            <w:pPr>
              <w:spacing w:after="0" w:line="240" w:lineRule="auto"/>
              <w:ind w:left="-9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0B3">
              <w:rPr>
                <w:rFonts w:ascii="Times New Roman" w:hAnsi="Times New Roman"/>
              </w:rPr>
              <w:t>30</w:t>
            </w:r>
            <w:r w:rsidRPr="000E10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A03319" w:rsidRPr="00DB61BA" w:rsidRDefault="00A03319" w:rsidP="00DB61B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B61BA">
        <w:rPr>
          <w:rFonts w:ascii="Times New Roman" w:hAnsi="Times New Roman"/>
          <w:sz w:val="20"/>
          <w:szCs w:val="20"/>
        </w:rPr>
        <w:br w:type="page"/>
      </w:r>
    </w:p>
    <w:p w:rsidR="00A03319" w:rsidRDefault="00A03319" w:rsidP="00DB61BA">
      <w:pPr>
        <w:spacing w:after="0"/>
      </w:pPr>
    </w:p>
    <w:p w:rsidR="00A03319" w:rsidRPr="0010635E" w:rsidRDefault="00A03319" w:rsidP="007009DD">
      <w:pPr>
        <w:pStyle w:val="BodyText"/>
        <w:shd w:val="clear" w:color="auto" w:fill="auto"/>
        <w:spacing w:before="0" w:after="0" w:line="240" w:lineRule="auto"/>
        <w:ind w:left="20" w:firstLine="0"/>
        <w:jc w:val="right"/>
        <w:rPr>
          <w:sz w:val="24"/>
          <w:szCs w:val="24"/>
        </w:rPr>
      </w:pPr>
      <w:r w:rsidRPr="0010635E">
        <w:rPr>
          <w:sz w:val="24"/>
          <w:szCs w:val="24"/>
        </w:rPr>
        <w:t>Таблица 3</w:t>
      </w:r>
    </w:p>
    <w:p w:rsidR="00A03319" w:rsidRPr="0010635E" w:rsidRDefault="00A03319" w:rsidP="0010635E">
      <w:pPr>
        <w:pStyle w:val="Heading1"/>
        <w:spacing w:line="276" w:lineRule="auto"/>
        <w:rPr>
          <w:rFonts w:ascii="Times New Roman" w:hAnsi="Times New Roman" w:cs="Times New Roman"/>
          <w:color w:val="auto"/>
          <w:szCs w:val="28"/>
        </w:rPr>
      </w:pPr>
      <w:r w:rsidRPr="0010635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635E">
        <w:rPr>
          <w:rFonts w:ascii="Times New Roman" w:hAnsi="Times New Roman" w:cs="Times New Roman"/>
          <w:color w:val="auto"/>
          <w:szCs w:val="28"/>
        </w:rPr>
        <w:t>Объем финансовых ресурсов, необходимых для</w:t>
      </w:r>
      <w:r w:rsidRPr="0010635E">
        <w:rPr>
          <w:rFonts w:ascii="Times New Roman" w:hAnsi="Times New Roman" w:cs="Times New Roman"/>
          <w:color w:val="auto"/>
          <w:szCs w:val="28"/>
        </w:rPr>
        <w:br/>
      </w:r>
      <w:r>
        <w:rPr>
          <w:rFonts w:ascii="Times New Roman" w:hAnsi="Times New Roman" w:cs="Times New Roman"/>
          <w:color w:val="auto"/>
          <w:szCs w:val="28"/>
        </w:rPr>
        <w:t xml:space="preserve">              </w:t>
      </w:r>
      <w:r w:rsidRPr="0010635E">
        <w:rPr>
          <w:rFonts w:ascii="Times New Roman" w:hAnsi="Times New Roman" w:cs="Times New Roman"/>
          <w:color w:val="auto"/>
          <w:szCs w:val="28"/>
        </w:rPr>
        <w:t>реализации муниципальной программы</w:t>
      </w:r>
    </w:p>
    <w:tbl>
      <w:tblPr>
        <w:tblW w:w="157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969"/>
        <w:gridCol w:w="1105"/>
        <w:gridCol w:w="1105"/>
        <w:gridCol w:w="1105"/>
        <w:gridCol w:w="1105"/>
        <w:gridCol w:w="1108"/>
        <w:gridCol w:w="1103"/>
        <w:gridCol w:w="1105"/>
        <w:gridCol w:w="1105"/>
        <w:gridCol w:w="1105"/>
        <w:gridCol w:w="1106"/>
      </w:tblGrid>
      <w:tr w:rsidR="00A03319" w:rsidRPr="000E10B3" w:rsidTr="00AF7FDE">
        <w:trPr>
          <w:trHeight w:val="328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 xml:space="preserve">№ строки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Источники и направления расходов</w:t>
            </w:r>
          </w:p>
        </w:tc>
        <w:tc>
          <w:tcPr>
            <w:tcW w:w="1105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Сумма расходов, тыс. рублей</w:t>
            </w:r>
          </w:p>
        </w:tc>
      </w:tr>
      <w:tr w:rsidR="00A03319" w:rsidRPr="000E10B3" w:rsidTr="00AF7FDE">
        <w:trPr>
          <w:trHeight w:val="276"/>
          <w:tblHeader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Всего:</w:t>
            </w:r>
          </w:p>
        </w:tc>
        <w:tc>
          <w:tcPr>
            <w:tcW w:w="9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 том числе по годам:</w:t>
            </w:r>
          </w:p>
        </w:tc>
      </w:tr>
      <w:tr w:rsidR="00A03319" w:rsidRPr="000E10B3" w:rsidTr="00AF7FDE">
        <w:trPr>
          <w:trHeight w:val="276"/>
          <w:tblHeader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2017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2018 г.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2019 г.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2020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2021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2022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2023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2024 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2025 г.</w:t>
            </w:r>
          </w:p>
        </w:tc>
      </w:tr>
      <w:tr w:rsidR="00A03319" w:rsidRPr="000E10B3" w:rsidTr="00AF7FDE">
        <w:trPr>
          <w:trHeight w:val="32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Всего финансовых затрат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3000</w:t>
            </w:r>
          </w:p>
        </w:tc>
      </w:tr>
      <w:tr w:rsidR="00A03319" w:rsidRPr="000E10B3" w:rsidTr="00AF7FDE">
        <w:trPr>
          <w:trHeight w:val="32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в том числе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</w:tr>
      <w:tr w:rsidR="00A03319" w:rsidRPr="000E10B3" w:rsidTr="00AF7FDE">
        <w:trPr>
          <w:trHeight w:val="6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бюджета муниципального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3000</w:t>
            </w:r>
          </w:p>
        </w:tc>
      </w:tr>
      <w:tr w:rsidR="00A03319" w:rsidRPr="000E10B3" w:rsidTr="00AF7FDE">
        <w:trPr>
          <w:trHeight w:val="67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6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внебюджетных источников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 xml:space="preserve">Капитальные  вложения </w:t>
            </w:r>
          </w:p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 xml:space="preserve"> (из строки 1)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в том числе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бюджета муниципального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внебюджетных источников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4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Расходы на НИОКР (из строки 1)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в том числе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бюджета муниципального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внебюджетных источников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Прочие расходы (из строки 1)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в том числе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бюджета муниципального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  <w:tr w:rsidR="00A03319" w:rsidRPr="000E10B3" w:rsidTr="00AF7FDE">
        <w:trPr>
          <w:trHeight w:val="3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16F">
              <w:rPr>
                <w:rFonts w:ascii="Times New Roman" w:hAnsi="Times New Roman" w:cs="Times New Roman"/>
                <w:szCs w:val="2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rPr>
                <w:rFonts w:ascii="Times New Roman" w:hAnsi="Times New Roman" w:cs="Times New Roman"/>
                <w:i/>
                <w:szCs w:val="28"/>
              </w:rPr>
            </w:pPr>
            <w:r w:rsidRPr="00C3316F">
              <w:rPr>
                <w:rFonts w:ascii="Times New Roman" w:hAnsi="Times New Roman" w:cs="Times New Roman"/>
                <w:i/>
                <w:szCs w:val="28"/>
              </w:rPr>
              <w:t>из внебюджетных источников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19" w:rsidRPr="00C3316F" w:rsidRDefault="00A03319" w:rsidP="00AF7FDE">
            <w:pPr>
              <w:pStyle w:val="a1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</w:t>
            </w:r>
          </w:p>
        </w:tc>
      </w:tr>
    </w:tbl>
    <w:p w:rsidR="00A03319" w:rsidRDefault="00A03319" w:rsidP="0010635E"/>
    <w:p w:rsidR="00A03319" w:rsidRDefault="00A03319" w:rsidP="005B128C">
      <w:pPr>
        <w:rPr>
          <w:rFonts w:ascii="Times New Roman" w:hAnsi="Times New Roman"/>
          <w:sz w:val="28"/>
          <w:szCs w:val="28"/>
        </w:rPr>
      </w:pPr>
    </w:p>
    <w:p w:rsidR="00A03319" w:rsidRPr="0010635E" w:rsidRDefault="00A03319" w:rsidP="005B128C">
      <w:pPr>
        <w:rPr>
          <w:rFonts w:ascii="Times New Roman" w:hAnsi="Times New Roman"/>
          <w:sz w:val="24"/>
          <w:szCs w:val="24"/>
        </w:rPr>
      </w:pPr>
      <w:r w:rsidRPr="0010635E">
        <w:rPr>
          <w:rFonts w:ascii="Times New Roman" w:hAnsi="Times New Roman"/>
          <w:sz w:val="28"/>
          <w:szCs w:val="28"/>
        </w:rPr>
        <w:t xml:space="preserve">  </w:t>
      </w:r>
      <w:r w:rsidRPr="0010635E">
        <w:rPr>
          <w:rFonts w:ascii="Times New Roman" w:hAnsi="Times New Roman"/>
          <w:sz w:val="24"/>
          <w:szCs w:val="24"/>
        </w:rPr>
        <w:t xml:space="preserve">Управляющий делами Администрации района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10635E">
        <w:rPr>
          <w:rFonts w:ascii="Times New Roman" w:hAnsi="Times New Roman"/>
          <w:sz w:val="24"/>
          <w:szCs w:val="24"/>
        </w:rPr>
        <w:t>В.Н.Лебедева</w:t>
      </w:r>
    </w:p>
    <w:sectPr w:rsidR="00A03319" w:rsidRPr="0010635E" w:rsidSect="00895AD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319" w:rsidRDefault="00A03319" w:rsidP="00C86760">
      <w:pPr>
        <w:spacing w:after="0" w:line="240" w:lineRule="auto"/>
      </w:pPr>
      <w:r>
        <w:separator/>
      </w:r>
    </w:p>
  </w:endnote>
  <w:endnote w:type="continuationSeparator" w:id="0">
    <w:p w:rsidR="00A03319" w:rsidRDefault="00A03319" w:rsidP="00C8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319" w:rsidRDefault="00A03319" w:rsidP="00C86760">
      <w:pPr>
        <w:spacing w:after="0" w:line="240" w:lineRule="auto"/>
      </w:pPr>
      <w:r>
        <w:separator/>
      </w:r>
    </w:p>
  </w:footnote>
  <w:footnote w:type="continuationSeparator" w:id="0">
    <w:p w:rsidR="00A03319" w:rsidRDefault="00A03319" w:rsidP="00C86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113F4045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22857"/>
    <w:multiLevelType w:val="hybridMultilevel"/>
    <w:tmpl w:val="01207E7C"/>
    <w:lvl w:ilvl="0" w:tplc="FC640C24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6A0B0348"/>
    <w:multiLevelType w:val="hybridMultilevel"/>
    <w:tmpl w:val="CCB6DE88"/>
    <w:lvl w:ilvl="0" w:tplc="13CCC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2D798B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2E4"/>
    <w:rsid w:val="000544A2"/>
    <w:rsid w:val="000E10B3"/>
    <w:rsid w:val="000F4C35"/>
    <w:rsid w:val="00106059"/>
    <w:rsid w:val="0010635E"/>
    <w:rsid w:val="00132FAC"/>
    <w:rsid w:val="00153662"/>
    <w:rsid w:val="001A2A04"/>
    <w:rsid w:val="001B47D7"/>
    <w:rsid w:val="001C32FB"/>
    <w:rsid w:val="001F4E00"/>
    <w:rsid w:val="002437F8"/>
    <w:rsid w:val="003344FE"/>
    <w:rsid w:val="004229A0"/>
    <w:rsid w:val="00452ED1"/>
    <w:rsid w:val="00485C1D"/>
    <w:rsid w:val="004E63F7"/>
    <w:rsid w:val="004F0EAD"/>
    <w:rsid w:val="00503495"/>
    <w:rsid w:val="005062BA"/>
    <w:rsid w:val="00556FD3"/>
    <w:rsid w:val="005679F0"/>
    <w:rsid w:val="0057032C"/>
    <w:rsid w:val="005B128C"/>
    <w:rsid w:val="005C3F20"/>
    <w:rsid w:val="005C4C19"/>
    <w:rsid w:val="00637ECA"/>
    <w:rsid w:val="00656ACC"/>
    <w:rsid w:val="006723A3"/>
    <w:rsid w:val="006A653B"/>
    <w:rsid w:val="006E237D"/>
    <w:rsid w:val="006E6DE3"/>
    <w:rsid w:val="007009DD"/>
    <w:rsid w:val="0070472E"/>
    <w:rsid w:val="00725372"/>
    <w:rsid w:val="00750528"/>
    <w:rsid w:val="007C1981"/>
    <w:rsid w:val="007D0581"/>
    <w:rsid w:val="008222E4"/>
    <w:rsid w:val="0085105A"/>
    <w:rsid w:val="00884688"/>
    <w:rsid w:val="00895AD6"/>
    <w:rsid w:val="008B72F7"/>
    <w:rsid w:val="008D15A5"/>
    <w:rsid w:val="00910A9A"/>
    <w:rsid w:val="009C0B69"/>
    <w:rsid w:val="009D776F"/>
    <w:rsid w:val="00A03319"/>
    <w:rsid w:val="00A03E42"/>
    <w:rsid w:val="00A623FE"/>
    <w:rsid w:val="00AC5E6A"/>
    <w:rsid w:val="00AF7FDE"/>
    <w:rsid w:val="00B93942"/>
    <w:rsid w:val="00BC73A4"/>
    <w:rsid w:val="00C00119"/>
    <w:rsid w:val="00C07ADD"/>
    <w:rsid w:val="00C3316F"/>
    <w:rsid w:val="00C47D46"/>
    <w:rsid w:val="00C86760"/>
    <w:rsid w:val="00C9627D"/>
    <w:rsid w:val="00CC5B8A"/>
    <w:rsid w:val="00CF0EFE"/>
    <w:rsid w:val="00DB61BA"/>
    <w:rsid w:val="00DD4A33"/>
    <w:rsid w:val="00E2782A"/>
    <w:rsid w:val="00E536D4"/>
    <w:rsid w:val="00E57DED"/>
    <w:rsid w:val="00E74358"/>
    <w:rsid w:val="00E77420"/>
    <w:rsid w:val="00E93422"/>
    <w:rsid w:val="00F015AA"/>
    <w:rsid w:val="00F11000"/>
    <w:rsid w:val="00F15138"/>
    <w:rsid w:val="00F25128"/>
    <w:rsid w:val="00FD2523"/>
    <w:rsid w:val="00FD5D5F"/>
    <w:rsid w:val="00FD7147"/>
    <w:rsid w:val="00FD7A6A"/>
    <w:rsid w:val="00FE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98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0A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0A9A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2">
    <w:name w:val="Основной текст (2)2"/>
    <w:basedOn w:val="DefaultParagraphFont"/>
    <w:uiPriority w:val="99"/>
    <w:rsid w:val="008222E4"/>
    <w:rPr>
      <w:rFonts w:ascii="Times New Roman" w:hAnsi="Times New Roman" w:cs="Times New Roman"/>
      <w:sz w:val="28"/>
      <w:szCs w:val="28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8222E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locked/>
    <w:rsid w:val="008222E4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8222E4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10">
    <w:name w:val="Заголовок №1"/>
    <w:basedOn w:val="Normal"/>
    <w:link w:val="1"/>
    <w:uiPriority w:val="99"/>
    <w:rsid w:val="008222E4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table" w:styleId="TableGrid">
    <w:name w:val="Table Grid"/>
    <w:basedOn w:val="TableNormal"/>
    <w:uiPriority w:val="99"/>
    <w:rsid w:val="008222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DefaultParagraphFont"/>
    <w:link w:val="30"/>
    <w:uiPriority w:val="99"/>
    <w:locked/>
    <w:rsid w:val="008222E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8222E4"/>
    <w:pPr>
      <w:widowControl w:val="0"/>
      <w:shd w:val="clear" w:color="auto" w:fill="FFFFFF"/>
      <w:spacing w:before="60" w:after="0" w:line="245" w:lineRule="exact"/>
      <w:jc w:val="center"/>
    </w:pPr>
    <w:rPr>
      <w:rFonts w:ascii="Times New Roman" w:hAnsi="Times New Roman"/>
      <w:b/>
      <w:bCs/>
    </w:rPr>
  </w:style>
  <w:style w:type="character" w:customStyle="1" w:styleId="20">
    <w:name w:val="Основной текст (2) + Полужирный"/>
    <w:aliases w:val="Курсив1"/>
    <w:basedOn w:val="2"/>
    <w:uiPriority w:val="99"/>
    <w:rsid w:val="008222E4"/>
    <w:rPr>
      <w:b/>
      <w:bCs/>
      <w:i/>
      <w:iCs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8222E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8222E4"/>
    <w:pPr>
      <w:widowControl w:val="0"/>
      <w:shd w:val="clear" w:color="auto" w:fill="FFFFFF"/>
      <w:spacing w:before="360" w:after="0" w:line="322" w:lineRule="exact"/>
      <w:jc w:val="right"/>
    </w:pPr>
    <w:rPr>
      <w:rFonts w:ascii="Times New Roman" w:hAnsi="Times New Roman"/>
      <w:b/>
      <w:bCs/>
      <w:sz w:val="26"/>
      <w:szCs w:val="26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8222E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Normal"/>
    <w:link w:val="23"/>
    <w:uiPriority w:val="99"/>
    <w:rsid w:val="008222E4"/>
    <w:pPr>
      <w:widowControl w:val="0"/>
      <w:shd w:val="clear" w:color="auto" w:fill="FFFFFF"/>
      <w:spacing w:before="300" w:after="120" w:line="240" w:lineRule="atLeast"/>
      <w:jc w:val="both"/>
      <w:outlineLvl w:val="1"/>
    </w:pPr>
    <w:rPr>
      <w:rFonts w:ascii="Times New Roman" w:hAnsi="Times New Roman"/>
      <w:b/>
      <w:bCs/>
      <w:sz w:val="28"/>
      <w:szCs w:val="28"/>
    </w:rPr>
  </w:style>
  <w:style w:type="character" w:customStyle="1" w:styleId="211pt">
    <w:name w:val="Основной текст (2) + 11 pt"/>
    <w:aliases w:val="Полужирный2"/>
    <w:basedOn w:val="2"/>
    <w:uiPriority w:val="99"/>
    <w:rsid w:val="005B128C"/>
    <w:rPr>
      <w:b/>
      <w:bCs/>
      <w:sz w:val="22"/>
      <w:szCs w:val="22"/>
      <w:u w:val="none"/>
    </w:rPr>
  </w:style>
  <w:style w:type="character" w:customStyle="1" w:styleId="213pt1">
    <w:name w:val="Основной текст (2) + 13 pt1"/>
    <w:aliases w:val="Полужирный1"/>
    <w:basedOn w:val="2"/>
    <w:uiPriority w:val="99"/>
    <w:rsid w:val="005B128C"/>
    <w:rPr>
      <w:b/>
      <w:bCs/>
      <w:sz w:val="26"/>
      <w:szCs w:val="26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85C1D"/>
    <w:rPr>
      <w:rFonts w:ascii="Georgia" w:hAnsi="Georgia" w:cs="Georgia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485C1D"/>
    <w:pPr>
      <w:widowControl w:val="0"/>
      <w:shd w:val="clear" w:color="auto" w:fill="FFFFFF"/>
      <w:spacing w:after="0" w:line="240" w:lineRule="atLeast"/>
    </w:pPr>
    <w:rPr>
      <w:rFonts w:ascii="Georgia" w:hAnsi="Georgia" w:cs="Georgia"/>
      <w:sz w:val="14"/>
      <w:szCs w:val="14"/>
    </w:rPr>
  </w:style>
  <w:style w:type="character" w:customStyle="1" w:styleId="BodyTextChar">
    <w:name w:val="Body Text Char"/>
    <w:link w:val="BodyText"/>
    <w:uiPriority w:val="99"/>
    <w:locked/>
    <w:rsid w:val="00BC73A4"/>
    <w:rPr>
      <w:rFonts w:ascii="Times New Roman" w:hAnsi="Times New Roman"/>
      <w:sz w:val="26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BC73A4"/>
    <w:pPr>
      <w:widowControl w:val="0"/>
      <w:shd w:val="clear" w:color="auto" w:fill="FFFFFF"/>
      <w:spacing w:before="360" w:after="60" w:line="240" w:lineRule="atLeast"/>
      <w:ind w:hanging="3280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511903"/>
    <w:rPr>
      <w:lang w:eastAsia="en-US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BC73A4"/>
    <w:rPr>
      <w:rFonts w:cs="Times New Roman"/>
    </w:rPr>
  </w:style>
  <w:style w:type="paragraph" w:customStyle="1" w:styleId="Default">
    <w:name w:val="Default"/>
    <w:uiPriority w:val="99"/>
    <w:rsid w:val="00C8676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C86760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8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676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6760"/>
    <w:rPr>
      <w:rFonts w:cs="Times New Roman"/>
    </w:rPr>
  </w:style>
  <w:style w:type="paragraph" w:customStyle="1" w:styleId="ConsPlusCell">
    <w:name w:val="ConsPlusCell"/>
    <w:uiPriority w:val="99"/>
    <w:rsid w:val="007009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7D0581"/>
    <w:rPr>
      <w:b/>
      <w:color w:val="000080"/>
    </w:rPr>
  </w:style>
  <w:style w:type="paragraph" w:styleId="ListParagraph">
    <w:name w:val="List Paragraph"/>
    <w:basedOn w:val="Normal"/>
    <w:uiPriority w:val="99"/>
    <w:qFormat/>
    <w:rsid w:val="007D05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7D058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581"/>
    <w:rPr>
      <w:rFonts w:ascii="Arial" w:hAnsi="Arial" w:cs="Arial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D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0581"/>
    <w:rPr>
      <w:rFonts w:ascii="Tahoma" w:hAnsi="Tahoma" w:cs="Tahoma"/>
      <w:sz w:val="16"/>
      <w:szCs w:val="16"/>
    </w:rPr>
  </w:style>
  <w:style w:type="paragraph" w:customStyle="1" w:styleId="a0">
    <w:name w:val="Нормальный (таблица)"/>
    <w:basedOn w:val="Normal"/>
    <w:next w:val="Normal"/>
    <w:uiPriority w:val="99"/>
    <w:rsid w:val="001063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1063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</TotalTime>
  <Pages>11</Pages>
  <Words>2457</Words>
  <Characters>14005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2016-11-08T10:30:00Z</dcterms:created>
  <dcterms:modified xsi:type="dcterms:W3CDTF">2017-01-11T05:24:00Z</dcterms:modified>
</cp:coreProperties>
</file>